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EA4" w:rsidRDefault="00ED1D3A" w:rsidP="00194EA4">
      <w:pPr>
        <w:jc w:val="center"/>
        <w:rPr>
          <w:rFonts w:ascii="Times New Roman" w:hAnsi="Times New Roman" w:cs="Times New Roman"/>
          <w:b/>
          <w:sz w:val="24"/>
          <w:szCs w:val="24"/>
        </w:rPr>
      </w:pPr>
      <w:r w:rsidRPr="005C5476">
        <w:rPr>
          <w:rFonts w:ascii="Times New Roman" w:eastAsia="Times New Roman" w:hAnsi="Times New Roman" w:cs="Times New Roman"/>
          <w:sz w:val="24"/>
          <w:szCs w:val="24"/>
        </w:rPr>
        <w:t> </w:t>
      </w:r>
      <w:r w:rsidR="00194EA4">
        <w:rPr>
          <w:rFonts w:ascii="Times New Roman" w:hAnsi="Times New Roman" w:cs="Times New Roman"/>
          <w:b/>
          <w:sz w:val="24"/>
          <w:szCs w:val="24"/>
        </w:rPr>
        <w:t>Муниципальное бюджетное общеобразовательное учреждение</w:t>
      </w:r>
    </w:p>
    <w:p w:rsidR="00194EA4" w:rsidRDefault="00194EA4" w:rsidP="00194EA4">
      <w:pPr>
        <w:jc w:val="center"/>
        <w:rPr>
          <w:rFonts w:ascii="Times New Roman" w:hAnsi="Times New Roman" w:cs="Times New Roman"/>
          <w:b/>
          <w:sz w:val="24"/>
          <w:szCs w:val="24"/>
        </w:rPr>
      </w:pPr>
      <w:r>
        <w:rPr>
          <w:rFonts w:ascii="Times New Roman" w:hAnsi="Times New Roman" w:cs="Times New Roman"/>
          <w:b/>
          <w:sz w:val="24"/>
          <w:szCs w:val="24"/>
        </w:rPr>
        <w:t>«Жариковская средняя общеобразовательная школа</w:t>
      </w:r>
    </w:p>
    <w:p w:rsidR="00194EA4" w:rsidRDefault="00194EA4" w:rsidP="00194EA4">
      <w:pPr>
        <w:jc w:val="center"/>
        <w:rPr>
          <w:rFonts w:ascii="Times New Roman" w:hAnsi="Times New Roman" w:cs="Times New Roman"/>
          <w:b/>
          <w:sz w:val="24"/>
          <w:szCs w:val="24"/>
        </w:rPr>
      </w:pPr>
      <w:r>
        <w:rPr>
          <w:rFonts w:ascii="Times New Roman" w:hAnsi="Times New Roman" w:cs="Times New Roman"/>
          <w:b/>
          <w:sz w:val="24"/>
          <w:szCs w:val="24"/>
        </w:rPr>
        <w:t>Пограничного муниципального округа»</w:t>
      </w:r>
    </w:p>
    <w:p w:rsidR="00194EA4" w:rsidRDefault="00194EA4" w:rsidP="00194EA4">
      <w:pPr>
        <w:rPr>
          <w:rFonts w:ascii="Times New Roman" w:hAnsi="Times New Roman" w:cs="Times New Roman"/>
          <w:sz w:val="24"/>
          <w:szCs w:val="24"/>
        </w:rPr>
      </w:pPr>
    </w:p>
    <w:p w:rsidR="00194EA4" w:rsidRDefault="00194EA4" w:rsidP="00194EA4">
      <w:pPr>
        <w:rPr>
          <w:rFonts w:ascii="Times New Roman" w:hAnsi="Times New Roman" w:cs="Times New Roman"/>
          <w:sz w:val="24"/>
          <w:szCs w:val="24"/>
        </w:rPr>
      </w:pP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Принято на заседании                                                                          «Утверждаю»</w:t>
      </w: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педагогического совета                                                 Директор МБОУ «Жариковская</w:t>
      </w: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 xml:space="preserve">МБОУ «Жариковская СОШ ПМО»                             СОШ ПМО» </w:t>
      </w:r>
      <w:proofErr w:type="spellStart"/>
      <w:r>
        <w:rPr>
          <w:rFonts w:ascii="Times New Roman" w:hAnsi="Times New Roman" w:cs="Times New Roman"/>
          <w:sz w:val="24"/>
          <w:szCs w:val="24"/>
        </w:rPr>
        <w:t>________Л.М.Федосенко</w:t>
      </w:r>
      <w:proofErr w:type="spellEnd"/>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Протокол № 10 от 11.06.2020                                              Приказ № 76 от 15.06.2020</w:t>
      </w:r>
    </w:p>
    <w:p w:rsidR="00194EA4" w:rsidRDefault="00194EA4" w:rsidP="00194EA4">
      <w:pPr>
        <w:jc w:val="center"/>
        <w:rPr>
          <w:rFonts w:ascii="Times New Roman" w:hAnsi="Times New Roman" w:cs="Times New Roman"/>
          <w:sz w:val="24"/>
          <w:szCs w:val="24"/>
        </w:rPr>
      </w:pPr>
    </w:p>
    <w:p w:rsidR="00194EA4" w:rsidRDefault="00194EA4" w:rsidP="00194EA4">
      <w:pPr>
        <w:jc w:val="center"/>
        <w:rPr>
          <w:rFonts w:ascii="Times New Roman" w:hAnsi="Times New Roman" w:cs="Times New Roman"/>
          <w:sz w:val="24"/>
          <w:szCs w:val="24"/>
        </w:rPr>
      </w:pPr>
    </w:p>
    <w:p w:rsidR="00194EA4" w:rsidRDefault="00194EA4" w:rsidP="00194EA4">
      <w:pPr>
        <w:jc w:val="center"/>
        <w:rPr>
          <w:rFonts w:ascii="Times New Roman" w:hAnsi="Times New Roman" w:cs="Times New Roman"/>
          <w:sz w:val="24"/>
          <w:szCs w:val="24"/>
        </w:rPr>
      </w:pP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АДАПТИРОВАННАЯ ОСНОВНАЯ</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ОБЩЕОБРАЗОВАТЕЛЬНАЯ ПРОГРАММА</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НАЧАЛЬНОГО ОБЩЕГО ОБРАЗОВАНИЯ</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ОБУЧАЮЩИХСЯ С ЗПР</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(ВАРИАНТ 7.1)</w:t>
      </w: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Pr="00194EA4" w:rsidRDefault="00194EA4" w:rsidP="00194EA4">
      <w:pPr>
        <w:jc w:val="center"/>
        <w:rPr>
          <w:rFonts w:ascii="Times New Roman" w:hAnsi="Times New Roman" w:cs="Times New Roman"/>
          <w:b/>
          <w:sz w:val="32"/>
          <w:szCs w:val="32"/>
        </w:rPr>
        <w:sectPr w:rsidR="00194EA4" w:rsidRPr="00194EA4">
          <w:headerReference w:type="even" r:id="rId7"/>
          <w:headerReference w:type="default" r:id="rId8"/>
          <w:footerReference w:type="even" r:id="rId9"/>
          <w:footerReference w:type="default" r:id="rId10"/>
          <w:headerReference w:type="first" r:id="rId11"/>
          <w:footerReference w:type="first" r:id="rId12"/>
          <w:pgSz w:w="11900" w:h="16838"/>
          <w:pgMar w:top="973" w:right="986" w:bottom="824" w:left="1020" w:header="0" w:footer="0" w:gutter="0"/>
          <w:cols w:space="0" w:equalWidth="0">
            <w:col w:w="9900"/>
          </w:cols>
          <w:docGrid w:linePitch="360"/>
        </w:sectPr>
      </w:pPr>
      <w:r>
        <w:rPr>
          <w:rFonts w:ascii="Times New Roman" w:hAnsi="Times New Roman" w:cs="Times New Roman"/>
          <w:b/>
          <w:sz w:val="32"/>
          <w:szCs w:val="32"/>
        </w:rPr>
        <w:t>Жариково 202</w:t>
      </w:r>
      <w:r w:rsidRPr="009527F8">
        <w:rPr>
          <w:rFonts w:ascii="Times New Roman" w:eastAsia="Times New Roman" w:hAnsi="Times New Roman"/>
          <w:sz w:val="24"/>
          <w:lang w:eastAsia="en-US"/>
        </w:rPr>
        <w:pict>
          <v:rect id="_x0000_s1026" style="position:absolute;left:0;text-align:left;margin-left:-.25pt;margin-top:-462.55pt;width:.95pt;height:.95pt;z-index:-251656192;mso-position-horizontal-relative:text;mso-position-vertical-relative:text" o:userdrawn="t" fillcolor="black" strokecolor="none"/>
        </w:pict>
      </w:r>
      <w:r>
        <w:rPr>
          <w:rFonts w:ascii="Times New Roman" w:hAnsi="Times New Roman" w:cs="Times New Roman"/>
          <w:b/>
          <w:sz w:val="32"/>
          <w:szCs w:val="32"/>
        </w:rPr>
        <w:t>0</w:t>
      </w:r>
    </w:p>
    <w:p w:rsidR="00BF64BA" w:rsidRPr="000F7EDD" w:rsidRDefault="0082670A" w:rsidP="00194EA4">
      <w:pPr>
        <w:jc w:val="center"/>
        <w:rPr>
          <w:rFonts w:ascii="Times New Roman" w:hAnsi="Times New Roman" w:cs="Times New Roman"/>
          <w:b/>
          <w:bCs/>
          <w:sz w:val="28"/>
          <w:szCs w:val="28"/>
        </w:rPr>
      </w:pPr>
      <w:r w:rsidRPr="000F7EDD">
        <w:rPr>
          <w:rFonts w:ascii="Times New Roman" w:hAnsi="Times New Roman" w:cs="Times New Roman"/>
          <w:b/>
          <w:bCs/>
          <w:sz w:val="28"/>
          <w:szCs w:val="28"/>
        </w:rPr>
        <w:lastRenderedPageBreak/>
        <w:t>ОГЛАВЛЕНИЕ</w:t>
      </w:r>
    </w:p>
    <w:tbl>
      <w:tblPr>
        <w:tblW w:w="0" w:type="auto"/>
        <w:tblLook w:val="04A0"/>
      </w:tblPr>
      <w:tblGrid>
        <w:gridCol w:w="222"/>
        <w:gridCol w:w="9127"/>
        <w:gridCol w:w="222"/>
      </w:tblGrid>
      <w:tr w:rsidR="0082670A" w:rsidTr="0082670A">
        <w:tc>
          <w:tcPr>
            <w:tcW w:w="0" w:type="auto"/>
          </w:tcPr>
          <w:p w:rsidR="0082670A" w:rsidRDefault="0082670A"/>
        </w:tc>
        <w:tc>
          <w:tcPr>
            <w:tcW w:w="0" w:type="auto"/>
          </w:tcPr>
          <w:p w:rsidR="0082670A" w:rsidRDefault="0082670A"/>
        </w:tc>
        <w:tc>
          <w:tcPr>
            <w:tcW w:w="0" w:type="auto"/>
          </w:tcPr>
          <w:p w:rsidR="0082670A" w:rsidRDefault="0082670A"/>
        </w:tc>
      </w:tr>
      <w:tr w:rsidR="0082670A" w:rsidTr="0082670A">
        <w:tc>
          <w:tcPr>
            <w:tcW w:w="0" w:type="auto"/>
          </w:tcPr>
          <w:p w:rsidR="0082670A" w:rsidRDefault="0082670A"/>
        </w:tc>
        <w:tc>
          <w:tcPr>
            <w:tcW w:w="0" w:type="auto"/>
          </w:tcPr>
          <w:p w:rsidR="0082670A" w:rsidRDefault="0009592B" w:rsidP="0082670A">
            <w:pPr>
              <w:pStyle w:val="Default"/>
              <w:rPr>
                <w:sz w:val="28"/>
                <w:szCs w:val="28"/>
              </w:rPr>
            </w:pPr>
            <w:r>
              <w:rPr>
                <w:b/>
                <w:bCs/>
                <w:sz w:val="28"/>
                <w:szCs w:val="28"/>
              </w:rPr>
              <w:t xml:space="preserve">1. </w:t>
            </w:r>
            <w:r w:rsidR="0082670A">
              <w:rPr>
                <w:b/>
                <w:bCs/>
                <w:sz w:val="28"/>
                <w:szCs w:val="28"/>
              </w:rPr>
              <w:t xml:space="preserve">Целевой </w:t>
            </w:r>
            <w:r>
              <w:rPr>
                <w:b/>
                <w:bCs/>
                <w:sz w:val="28"/>
                <w:szCs w:val="28"/>
              </w:rPr>
              <w:t xml:space="preserve"> раздел</w:t>
            </w:r>
          </w:p>
          <w:p w:rsidR="0082670A" w:rsidRDefault="0082670A" w:rsidP="0082670A">
            <w:pPr>
              <w:pStyle w:val="Default"/>
              <w:rPr>
                <w:sz w:val="28"/>
                <w:szCs w:val="28"/>
              </w:rPr>
            </w:pPr>
            <w:r>
              <w:rPr>
                <w:sz w:val="28"/>
                <w:szCs w:val="28"/>
              </w:rPr>
              <w:t>1.1 пояснительная записка</w:t>
            </w:r>
          </w:p>
          <w:p w:rsidR="0082670A" w:rsidRDefault="0082670A" w:rsidP="0082670A">
            <w:pPr>
              <w:pStyle w:val="Default"/>
              <w:rPr>
                <w:sz w:val="28"/>
                <w:szCs w:val="28"/>
              </w:rPr>
            </w:pPr>
            <w:r>
              <w:rPr>
                <w:sz w:val="28"/>
                <w:szCs w:val="28"/>
              </w:rPr>
              <w:t xml:space="preserve">1.2 планируемые результаты освоения </w:t>
            </w:r>
            <w:proofErr w:type="gramStart"/>
            <w:r>
              <w:rPr>
                <w:sz w:val="28"/>
                <w:szCs w:val="28"/>
              </w:rPr>
              <w:t>обучающимися</w:t>
            </w:r>
            <w:proofErr w:type="gramEnd"/>
            <w:r>
              <w:rPr>
                <w:sz w:val="28"/>
                <w:szCs w:val="28"/>
              </w:rPr>
              <w:t xml:space="preserve"> адаптированной основной образовательной программы начального общего образования </w:t>
            </w:r>
          </w:p>
          <w:p w:rsidR="0082670A" w:rsidRDefault="0082670A" w:rsidP="0082670A">
            <w:pPr>
              <w:pStyle w:val="Default"/>
              <w:rPr>
                <w:sz w:val="28"/>
                <w:szCs w:val="28"/>
              </w:rPr>
            </w:pPr>
            <w:r>
              <w:rPr>
                <w:sz w:val="28"/>
                <w:szCs w:val="28"/>
              </w:rPr>
              <w:t xml:space="preserve">1.3 система оценки достижения планируемых результатов освоения </w:t>
            </w:r>
            <w:proofErr w:type="gramStart"/>
            <w:r>
              <w:rPr>
                <w:sz w:val="28"/>
                <w:szCs w:val="28"/>
              </w:rPr>
              <w:t>обучающимися</w:t>
            </w:r>
            <w:proofErr w:type="gramEnd"/>
            <w:r>
              <w:rPr>
                <w:sz w:val="28"/>
                <w:szCs w:val="28"/>
              </w:rPr>
              <w:t xml:space="preserve"> адаптированной основной образовательной программы начального общего образования </w:t>
            </w:r>
          </w:p>
          <w:p w:rsidR="0082670A" w:rsidRDefault="0082670A"/>
        </w:tc>
        <w:tc>
          <w:tcPr>
            <w:tcW w:w="0" w:type="auto"/>
          </w:tcPr>
          <w:p w:rsidR="0082670A" w:rsidRDefault="0082670A"/>
        </w:tc>
      </w:tr>
      <w:tr w:rsidR="0082670A" w:rsidTr="0082670A">
        <w:tc>
          <w:tcPr>
            <w:tcW w:w="0" w:type="auto"/>
          </w:tcPr>
          <w:p w:rsidR="0082670A" w:rsidRDefault="0082670A"/>
        </w:tc>
        <w:tc>
          <w:tcPr>
            <w:tcW w:w="0" w:type="auto"/>
          </w:tcPr>
          <w:p w:rsidR="0082670A" w:rsidRDefault="0009592B" w:rsidP="0082670A">
            <w:pPr>
              <w:pStyle w:val="Default"/>
              <w:rPr>
                <w:sz w:val="28"/>
                <w:szCs w:val="28"/>
              </w:rPr>
            </w:pPr>
            <w:r>
              <w:rPr>
                <w:b/>
                <w:bCs/>
                <w:sz w:val="28"/>
                <w:szCs w:val="28"/>
              </w:rPr>
              <w:t xml:space="preserve">2. </w:t>
            </w:r>
            <w:r w:rsidR="0082670A">
              <w:rPr>
                <w:b/>
                <w:bCs/>
                <w:sz w:val="28"/>
                <w:szCs w:val="28"/>
              </w:rPr>
              <w:t xml:space="preserve">Содержательный </w:t>
            </w:r>
            <w:r>
              <w:rPr>
                <w:b/>
                <w:bCs/>
                <w:sz w:val="28"/>
                <w:szCs w:val="28"/>
              </w:rPr>
              <w:t>раздел</w:t>
            </w:r>
          </w:p>
          <w:p w:rsidR="0082670A" w:rsidRDefault="0082670A" w:rsidP="0082670A">
            <w:pPr>
              <w:pStyle w:val="Default"/>
              <w:rPr>
                <w:sz w:val="28"/>
                <w:szCs w:val="28"/>
              </w:rPr>
            </w:pPr>
            <w:proofErr w:type="gramStart"/>
            <w:r>
              <w:rPr>
                <w:sz w:val="28"/>
                <w:szCs w:val="28"/>
              </w:rPr>
              <w:t xml:space="preserve">2.1 программа формирования универсальных учебных действий у обучающихся при получении начального общего образования </w:t>
            </w:r>
            <w:proofErr w:type="gramEnd"/>
          </w:p>
          <w:p w:rsidR="0082670A" w:rsidRDefault="0082670A" w:rsidP="0082670A">
            <w:pPr>
              <w:pStyle w:val="Default"/>
              <w:rPr>
                <w:sz w:val="28"/>
                <w:szCs w:val="28"/>
              </w:rPr>
            </w:pPr>
            <w:r>
              <w:rPr>
                <w:sz w:val="28"/>
                <w:szCs w:val="28"/>
              </w:rPr>
              <w:t xml:space="preserve">2.2 программы отдельных учебных предметов, курсов и курсов внеурочной деятельности </w:t>
            </w:r>
          </w:p>
          <w:p w:rsidR="0082670A" w:rsidRDefault="0082670A" w:rsidP="0082670A">
            <w:pPr>
              <w:pStyle w:val="Default"/>
              <w:rPr>
                <w:sz w:val="28"/>
                <w:szCs w:val="28"/>
              </w:rPr>
            </w:pPr>
            <w:r>
              <w:rPr>
                <w:sz w:val="28"/>
                <w:szCs w:val="28"/>
              </w:rPr>
              <w:t xml:space="preserve">2.3 программа духовно-нравственного развития, воспитания </w:t>
            </w:r>
            <w:proofErr w:type="gramStart"/>
            <w:r>
              <w:rPr>
                <w:sz w:val="28"/>
                <w:szCs w:val="28"/>
              </w:rPr>
              <w:t>обучающихся</w:t>
            </w:r>
            <w:proofErr w:type="gramEnd"/>
            <w:r>
              <w:rPr>
                <w:sz w:val="28"/>
                <w:szCs w:val="28"/>
              </w:rPr>
              <w:t xml:space="preserve"> при получении начального общего образования </w:t>
            </w:r>
          </w:p>
          <w:p w:rsidR="0082670A" w:rsidRDefault="0082670A" w:rsidP="0082670A">
            <w:pPr>
              <w:pStyle w:val="Default"/>
              <w:rPr>
                <w:sz w:val="28"/>
                <w:szCs w:val="28"/>
              </w:rPr>
            </w:pPr>
            <w:r>
              <w:rPr>
                <w:sz w:val="28"/>
                <w:szCs w:val="28"/>
              </w:rPr>
              <w:t xml:space="preserve">2.4 программа формирования экологической культуры, здорового и безопасного образа жизни при получении начального общего образования </w:t>
            </w:r>
          </w:p>
          <w:p w:rsidR="0082670A" w:rsidRDefault="0082670A" w:rsidP="0082670A">
            <w:pPr>
              <w:pStyle w:val="Default"/>
              <w:rPr>
                <w:sz w:val="28"/>
                <w:szCs w:val="28"/>
              </w:rPr>
            </w:pPr>
            <w:r>
              <w:rPr>
                <w:sz w:val="28"/>
                <w:szCs w:val="28"/>
              </w:rPr>
              <w:t xml:space="preserve">2.5 программа коррекционной работы </w:t>
            </w:r>
          </w:p>
          <w:p w:rsidR="0082670A" w:rsidRDefault="0082670A" w:rsidP="0082670A">
            <w:pPr>
              <w:pStyle w:val="Default"/>
              <w:rPr>
                <w:b/>
                <w:bCs/>
                <w:sz w:val="28"/>
                <w:szCs w:val="28"/>
              </w:rPr>
            </w:pPr>
          </w:p>
        </w:tc>
        <w:tc>
          <w:tcPr>
            <w:tcW w:w="0" w:type="auto"/>
          </w:tcPr>
          <w:p w:rsidR="0082670A" w:rsidRDefault="0082670A"/>
        </w:tc>
      </w:tr>
      <w:tr w:rsidR="0082670A" w:rsidTr="0082670A">
        <w:tc>
          <w:tcPr>
            <w:tcW w:w="0" w:type="auto"/>
          </w:tcPr>
          <w:p w:rsidR="0082670A" w:rsidRDefault="0082670A"/>
        </w:tc>
        <w:tc>
          <w:tcPr>
            <w:tcW w:w="0" w:type="auto"/>
          </w:tcPr>
          <w:p w:rsidR="0082670A" w:rsidRDefault="0009592B" w:rsidP="0082670A">
            <w:pPr>
              <w:pStyle w:val="Default"/>
              <w:rPr>
                <w:sz w:val="28"/>
                <w:szCs w:val="28"/>
              </w:rPr>
            </w:pPr>
            <w:r>
              <w:rPr>
                <w:b/>
                <w:bCs/>
                <w:sz w:val="28"/>
                <w:szCs w:val="28"/>
              </w:rPr>
              <w:t xml:space="preserve">3. </w:t>
            </w:r>
            <w:r w:rsidR="0082670A">
              <w:rPr>
                <w:b/>
                <w:bCs/>
                <w:sz w:val="28"/>
                <w:szCs w:val="28"/>
              </w:rPr>
              <w:t xml:space="preserve">Организационный </w:t>
            </w:r>
            <w:r>
              <w:rPr>
                <w:b/>
                <w:bCs/>
                <w:sz w:val="28"/>
                <w:szCs w:val="28"/>
              </w:rPr>
              <w:t>раздел</w:t>
            </w:r>
          </w:p>
          <w:p w:rsidR="0082670A" w:rsidRDefault="0082670A" w:rsidP="0082670A">
            <w:pPr>
              <w:pStyle w:val="Default"/>
              <w:rPr>
                <w:sz w:val="28"/>
                <w:szCs w:val="28"/>
              </w:rPr>
            </w:pPr>
            <w:r>
              <w:rPr>
                <w:sz w:val="28"/>
                <w:szCs w:val="28"/>
              </w:rPr>
              <w:t xml:space="preserve">3.1 учебный план начального общего образования </w:t>
            </w:r>
          </w:p>
          <w:p w:rsidR="0082670A" w:rsidRDefault="0082670A" w:rsidP="0082670A">
            <w:pPr>
              <w:pStyle w:val="Default"/>
              <w:rPr>
                <w:sz w:val="28"/>
                <w:szCs w:val="28"/>
              </w:rPr>
            </w:pPr>
            <w:r>
              <w:rPr>
                <w:sz w:val="28"/>
                <w:szCs w:val="28"/>
              </w:rPr>
              <w:t xml:space="preserve">3.2 план внеурочной деятельности </w:t>
            </w:r>
          </w:p>
          <w:p w:rsidR="0082670A" w:rsidRDefault="0082670A" w:rsidP="0082670A">
            <w:pPr>
              <w:pStyle w:val="Default"/>
              <w:rPr>
                <w:sz w:val="28"/>
                <w:szCs w:val="28"/>
              </w:rPr>
            </w:pPr>
            <w:r>
              <w:rPr>
                <w:sz w:val="28"/>
                <w:szCs w:val="28"/>
              </w:rPr>
              <w:t xml:space="preserve">3.3 календарный учебный график </w:t>
            </w:r>
          </w:p>
          <w:p w:rsidR="0082670A" w:rsidRPr="004B7C1B" w:rsidRDefault="0082670A" w:rsidP="0082670A">
            <w:pPr>
              <w:pStyle w:val="Default"/>
              <w:rPr>
                <w:sz w:val="28"/>
                <w:szCs w:val="28"/>
              </w:rPr>
            </w:pPr>
            <w:r>
              <w:rPr>
                <w:sz w:val="28"/>
                <w:szCs w:val="28"/>
              </w:rPr>
              <w:t xml:space="preserve">3.4 система условий реализации адаптированной основной образовательной программы в соответствии с требованиями ФГОС начального общего образования </w:t>
            </w:r>
          </w:p>
        </w:tc>
        <w:tc>
          <w:tcPr>
            <w:tcW w:w="0" w:type="auto"/>
          </w:tcPr>
          <w:p w:rsidR="0082670A" w:rsidRDefault="0082670A"/>
        </w:tc>
      </w:tr>
      <w:tr w:rsidR="0082670A" w:rsidTr="0082670A">
        <w:tc>
          <w:tcPr>
            <w:tcW w:w="0" w:type="auto"/>
          </w:tcPr>
          <w:p w:rsidR="0082670A" w:rsidRDefault="0082670A"/>
        </w:tc>
        <w:tc>
          <w:tcPr>
            <w:tcW w:w="0" w:type="auto"/>
          </w:tcPr>
          <w:p w:rsidR="0082670A" w:rsidRDefault="0082670A" w:rsidP="0082670A">
            <w:pPr>
              <w:pStyle w:val="Default"/>
              <w:rPr>
                <w:b/>
                <w:bCs/>
                <w:sz w:val="28"/>
                <w:szCs w:val="28"/>
              </w:rPr>
            </w:pPr>
          </w:p>
        </w:tc>
        <w:tc>
          <w:tcPr>
            <w:tcW w:w="0" w:type="auto"/>
          </w:tcPr>
          <w:p w:rsidR="0082670A" w:rsidRDefault="0082670A"/>
        </w:tc>
      </w:tr>
    </w:tbl>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194EA4" w:rsidRDefault="00194EA4" w:rsidP="0082670A">
      <w:pPr>
        <w:pStyle w:val="Default"/>
        <w:rPr>
          <w:b/>
          <w:bCs/>
          <w:sz w:val="28"/>
          <w:szCs w:val="28"/>
        </w:rPr>
      </w:pPr>
    </w:p>
    <w:p w:rsidR="004B7C1B" w:rsidRDefault="004B7C1B" w:rsidP="0082670A">
      <w:pPr>
        <w:pStyle w:val="Default"/>
        <w:rPr>
          <w:b/>
          <w:bCs/>
          <w:sz w:val="28"/>
          <w:szCs w:val="28"/>
        </w:rPr>
      </w:pPr>
    </w:p>
    <w:p w:rsidR="00490618" w:rsidRDefault="00490618" w:rsidP="00EA6088">
      <w:pPr>
        <w:pStyle w:val="Default"/>
        <w:jc w:val="both"/>
        <w:rPr>
          <w:b/>
          <w:bCs/>
          <w:sz w:val="28"/>
          <w:szCs w:val="28"/>
        </w:rPr>
      </w:pPr>
    </w:p>
    <w:p w:rsidR="0082670A" w:rsidRDefault="0082670A" w:rsidP="0009592B">
      <w:pPr>
        <w:pStyle w:val="Default"/>
        <w:jc w:val="center"/>
        <w:rPr>
          <w:sz w:val="28"/>
          <w:szCs w:val="28"/>
        </w:rPr>
      </w:pPr>
      <w:r>
        <w:rPr>
          <w:b/>
          <w:bCs/>
          <w:sz w:val="28"/>
          <w:szCs w:val="28"/>
        </w:rPr>
        <w:lastRenderedPageBreak/>
        <w:t>Раздел I. ЦЕЛЕВОЙ</w:t>
      </w:r>
    </w:p>
    <w:p w:rsidR="0082670A" w:rsidRDefault="0082670A" w:rsidP="00EA6088">
      <w:pPr>
        <w:pStyle w:val="Default"/>
        <w:jc w:val="both"/>
        <w:rPr>
          <w:sz w:val="28"/>
          <w:szCs w:val="28"/>
        </w:rPr>
      </w:pPr>
      <w:r>
        <w:rPr>
          <w:b/>
          <w:bCs/>
          <w:sz w:val="28"/>
          <w:szCs w:val="28"/>
        </w:rPr>
        <w:t xml:space="preserve">1.1.ПОЯСНИТЕЛЬНАЯ ЗАПИСКА </w:t>
      </w:r>
    </w:p>
    <w:p w:rsidR="0082670A" w:rsidRDefault="0082670A" w:rsidP="00EA6088">
      <w:pPr>
        <w:pStyle w:val="Default"/>
        <w:jc w:val="both"/>
        <w:rPr>
          <w:sz w:val="28"/>
          <w:szCs w:val="28"/>
        </w:rPr>
      </w:pPr>
      <w:r>
        <w:rPr>
          <w:b/>
          <w:bCs/>
          <w:sz w:val="28"/>
          <w:szCs w:val="28"/>
        </w:rPr>
        <w:t xml:space="preserve">Общие положения </w:t>
      </w:r>
    </w:p>
    <w:p w:rsidR="0082670A" w:rsidRPr="00490618" w:rsidRDefault="0082670A" w:rsidP="00EA6088">
      <w:pPr>
        <w:pStyle w:val="Default"/>
        <w:jc w:val="both"/>
        <w:rPr>
          <w:sz w:val="26"/>
          <w:szCs w:val="26"/>
        </w:rPr>
      </w:pPr>
      <w:r w:rsidRPr="00490618">
        <w:rPr>
          <w:sz w:val="26"/>
          <w:szCs w:val="26"/>
        </w:rPr>
        <w:t xml:space="preserve">Адаптированная основная образовательная программа начального общего образования (далее — АООП НОО) </w:t>
      </w:r>
      <w:proofErr w:type="gramStart"/>
      <w:r w:rsidRPr="00490618">
        <w:rPr>
          <w:sz w:val="26"/>
          <w:szCs w:val="26"/>
        </w:rPr>
        <w:t>обучающихся</w:t>
      </w:r>
      <w:proofErr w:type="gramEnd"/>
      <w:r w:rsidRPr="00490618">
        <w:rPr>
          <w:sz w:val="26"/>
          <w:szCs w:val="26"/>
        </w:rPr>
        <w:t xml:space="preserve"> с задержкой пси</w:t>
      </w:r>
      <w:r w:rsidR="004B7C1B" w:rsidRPr="00490618">
        <w:rPr>
          <w:sz w:val="26"/>
          <w:szCs w:val="26"/>
        </w:rPr>
        <w:t>хического развития (далее ЗПР)</w:t>
      </w:r>
      <w:r w:rsidR="0001545E" w:rsidRPr="00490618">
        <w:rPr>
          <w:sz w:val="26"/>
          <w:szCs w:val="26"/>
        </w:rPr>
        <w:t xml:space="preserve"> </w:t>
      </w:r>
      <w:r w:rsidRPr="00490618">
        <w:rPr>
          <w:sz w:val="26"/>
          <w:szCs w:val="26"/>
        </w:rPr>
        <w:t xml:space="preserve">является основным нормативным документом, развивающим и конкретизирующим положения Федерального государственного образовательного стандарта начального образования. </w:t>
      </w:r>
    </w:p>
    <w:p w:rsidR="0082670A" w:rsidRPr="00490618" w:rsidRDefault="0082670A" w:rsidP="00EA6088">
      <w:pPr>
        <w:pStyle w:val="Default"/>
        <w:jc w:val="both"/>
        <w:rPr>
          <w:sz w:val="26"/>
          <w:szCs w:val="26"/>
        </w:rPr>
      </w:pPr>
      <w:r w:rsidRPr="00490618">
        <w:rPr>
          <w:sz w:val="26"/>
          <w:szCs w:val="26"/>
        </w:rPr>
        <w:t>Адаптированная основная образовательная пр</w:t>
      </w:r>
      <w:r w:rsidR="004B7C1B" w:rsidRPr="00490618">
        <w:rPr>
          <w:sz w:val="26"/>
          <w:szCs w:val="26"/>
        </w:rPr>
        <w:t xml:space="preserve">ограмма муниципального бюджетного </w:t>
      </w:r>
      <w:r w:rsidRPr="00490618">
        <w:rPr>
          <w:sz w:val="26"/>
          <w:szCs w:val="26"/>
        </w:rPr>
        <w:t xml:space="preserve"> общеобразовательного учреждения </w:t>
      </w:r>
      <w:r w:rsidR="0009592B">
        <w:rPr>
          <w:sz w:val="26"/>
          <w:szCs w:val="26"/>
        </w:rPr>
        <w:t>«Жариковская</w:t>
      </w:r>
      <w:r w:rsidR="00026A38">
        <w:rPr>
          <w:sz w:val="26"/>
          <w:szCs w:val="26"/>
        </w:rPr>
        <w:t xml:space="preserve"> СОШ </w:t>
      </w:r>
      <w:r w:rsidR="0009592B">
        <w:rPr>
          <w:sz w:val="26"/>
          <w:szCs w:val="26"/>
        </w:rPr>
        <w:t>П</w:t>
      </w:r>
      <w:r w:rsidR="00026A38">
        <w:rPr>
          <w:sz w:val="26"/>
          <w:szCs w:val="26"/>
        </w:rPr>
        <w:t>МР»</w:t>
      </w:r>
      <w:r w:rsidR="004B7C1B" w:rsidRPr="00490618">
        <w:rPr>
          <w:sz w:val="26"/>
          <w:szCs w:val="26"/>
        </w:rPr>
        <w:t xml:space="preserve"> </w:t>
      </w:r>
      <w:r w:rsidRPr="00490618">
        <w:rPr>
          <w:sz w:val="26"/>
          <w:szCs w:val="26"/>
        </w:rPr>
        <w:t xml:space="preserve">разработана в соответствии с нормативно </w:t>
      </w:r>
      <w:proofErr w:type="gramStart"/>
      <w:r w:rsidRPr="00490618">
        <w:rPr>
          <w:sz w:val="26"/>
          <w:szCs w:val="26"/>
        </w:rPr>
        <w:t>–п</w:t>
      </w:r>
      <w:proofErr w:type="gramEnd"/>
      <w:r w:rsidRPr="00490618">
        <w:rPr>
          <w:sz w:val="26"/>
          <w:szCs w:val="26"/>
        </w:rPr>
        <w:t xml:space="preserve">равовыми документами: </w:t>
      </w:r>
    </w:p>
    <w:p w:rsidR="0082670A" w:rsidRPr="00490618" w:rsidRDefault="0082670A" w:rsidP="00EA6088">
      <w:pPr>
        <w:pStyle w:val="Default"/>
        <w:spacing w:after="36"/>
        <w:jc w:val="both"/>
        <w:rPr>
          <w:sz w:val="26"/>
          <w:szCs w:val="26"/>
        </w:rPr>
      </w:pPr>
      <w:r w:rsidRPr="00490618">
        <w:rPr>
          <w:sz w:val="26"/>
          <w:szCs w:val="26"/>
        </w:rPr>
        <w:t xml:space="preserve">- Конституция РФ ст.43; </w:t>
      </w:r>
    </w:p>
    <w:p w:rsidR="0082670A" w:rsidRPr="00490618" w:rsidRDefault="0082670A" w:rsidP="00EA6088">
      <w:pPr>
        <w:pStyle w:val="Default"/>
        <w:spacing w:after="36"/>
        <w:jc w:val="both"/>
        <w:rPr>
          <w:sz w:val="26"/>
          <w:szCs w:val="26"/>
        </w:rPr>
      </w:pPr>
      <w:r w:rsidRPr="00490618">
        <w:rPr>
          <w:sz w:val="26"/>
          <w:szCs w:val="26"/>
        </w:rPr>
        <w:t xml:space="preserve">- Федеральный закон от 29.12.2012 г. № 273-ФЗ «Об образовании в Российской Федерации» (редакция от 23.07.2013). </w:t>
      </w:r>
    </w:p>
    <w:p w:rsidR="0082670A" w:rsidRPr="00490618" w:rsidRDefault="0082670A" w:rsidP="00EA6088">
      <w:pPr>
        <w:pStyle w:val="Default"/>
        <w:spacing w:after="36"/>
        <w:jc w:val="both"/>
        <w:rPr>
          <w:sz w:val="26"/>
          <w:szCs w:val="26"/>
        </w:rPr>
      </w:pPr>
      <w:r w:rsidRPr="00490618">
        <w:rPr>
          <w:sz w:val="26"/>
          <w:szCs w:val="26"/>
        </w:rPr>
        <w:t xml:space="preserve">- Об утверждении федерального государственного образовательного стандарта начального общего образования / Приказ Министерства образования и науки Российской Федерации от 06.10.2009 г. № 373 (Зарегистрирован Минюстом России 22.12.2009 г. № 17785).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 г. № 373 / Приказ Министерства образования и науки Российской Федерации от 26.11.2010 г. № 1241 (Зарегистрирован Минюстом России 04.02.2011 г. № 19707).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 Приказ Министерства образования и науки Российской Федерации от 22.09.2011 г. № 2357 (Зарегистрирован Минюстом России 12.12.2011 г. № 22540).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 Приказ Министерства образования и науки Российской Федерации от 18.12.2012 г. № 1060 (Зарегистрирован Минюстом России 11.02.2013 г. № 26993).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приказ Министерства образования и науки Российской Федерации от 6 октября 2009 г. № 373 / Приказ Министерства образования и науки Российской Федерации от 29.12.2014 г. № 1643 (Зарегистрирован Минюстом России 06.02.2015 г. № 35916). </w:t>
      </w:r>
    </w:p>
    <w:p w:rsidR="0082670A" w:rsidRPr="00EA6088" w:rsidRDefault="0082670A" w:rsidP="00EA6088">
      <w:pPr>
        <w:pStyle w:val="Default"/>
        <w:jc w:val="both"/>
        <w:rPr>
          <w:sz w:val="26"/>
          <w:szCs w:val="26"/>
        </w:rPr>
      </w:pPr>
      <w:r w:rsidRPr="00EA6088">
        <w:rPr>
          <w:sz w:val="26"/>
          <w:szCs w:val="26"/>
        </w:rPr>
        <w:t xml:space="preserve">- Об утверждении Федерального перечня учебников, рекомендуемых к использованию при реализации имеющих государственную аккредитацию </w:t>
      </w:r>
      <w:r w:rsidRPr="00EA6088">
        <w:rPr>
          <w:color w:val="auto"/>
          <w:sz w:val="26"/>
          <w:szCs w:val="26"/>
        </w:rPr>
        <w:t xml:space="preserve">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82670A" w:rsidRPr="00EA6088" w:rsidRDefault="0082670A" w:rsidP="00EA6088">
      <w:pPr>
        <w:pStyle w:val="Default"/>
        <w:spacing w:after="24"/>
        <w:jc w:val="both"/>
        <w:rPr>
          <w:color w:val="auto"/>
          <w:sz w:val="26"/>
          <w:szCs w:val="26"/>
        </w:rPr>
      </w:pPr>
      <w:r w:rsidRPr="00EA6088">
        <w:rPr>
          <w:color w:val="auto"/>
          <w:sz w:val="26"/>
          <w:szCs w:val="26"/>
        </w:rPr>
        <w:lastRenderedPageBreak/>
        <w:t xml:space="preserve">- О федеральном перечне учебников / Письмо Министерства образования и науки Российской Федерации от 29.04.2014 г. № 08-548 </w:t>
      </w:r>
    </w:p>
    <w:p w:rsidR="0082670A" w:rsidRPr="00EA6088" w:rsidRDefault="0082670A" w:rsidP="00EA6088">
      <w:pPr>
        <w:pStyle w:val="Default"/>
        <w:spacing w:after="24"/>
        <w:jc w:val="both"/>
        <w:rPr>
          <w:color w:val="auto"/>
          <w:sz w:val="26"/>
          <w:szCs w:val="26"/>
        </w:rPr>
      </w:pPr>
      <w:r w:rsidRPr="00EA6088">
        <w:rPr>
          <w:color w:val="auto"/>
          <w:sz w:val="26"/>
          <w:szCs w:val="26"/>
        </w:rPr>
        <w:t xml:space="preserve">-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 </w:t>
      </w:r>
    </w:p>
    <w:p w:rsidR="0082670A" w:rsidRDefault="0082670A" w:rsidP="00EA6088">
      <w:pPr>
        <w:pStyle w:val="Default"/>
        <w:spacing w:after="24"/>
        <w:jc w:val="both"/>
        <w:rPr>
          <w:color w:val="auto"/>
          <w:sz w:val="26"/>
          <w:szCs w:val="26"/>
        </w:rPr>
      </w:pPr>
      <w:r w:rsidRPr="00EA6088">
        <w:rPr>
          <w:color w:val="auto"/>
          <w:sz w:val="26"/>
          <w:szCs w:val="26"/>
        </w:rPr>
        <w:t xml:space="preserve">- Об утверждении </w:t>
      </w:r>
      <w:proofErr w:type="spellStart"/>
      <w:r w:rsidRPr="00EA6088">
        <w:rPr>
          <w:color w:val="auto"/>
          <w:sz w:val="26"/>
          <w:szCs w:val="26"/>
        </w:rPr>
        <w:t>СанПиН</w:t>
      </w:r>
      <w:proofErr w:type="spellEnd"/>
      <w:r w:rsidRPr="00EA6088">
        <w:rPr>
          <w:color w:val="auto"/>
          <w:sz w:val="26"/>
          <w:szCs w:val="26"/>
        </w:rPr>
        <w:t xml:space="preserve">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w:t>
      </w:r>
      <w:proofErr w:type="gramStart"/>
      <w:r w:rsidRPr="00EA6088">
        <w:rPr>
          <w:color w:val="auto"/>
          <w:sz w:val="26"/>
          <w:szCs w:val="26"/>
        </w:rPr>
        <w:t>Зарегистрирован</w:t>
      </w:r>
      <w:proofErr w:type="gramEnd"/>
      <w:r w:rsidRPr="00EA6088">
        <w:rPr>
          <w:color w:val="auto"/>
          <w:sz w:val="26"/>
          <w:szCs w:val="26"/>
        </w:rPr>
        <w:t xml:space="preserve"> Миню</w:t>
      </w:r>
      <w:r w:rsidR="0009592B">
        <w:rPr>
          <w:color w:val="auto"/>
          <w:sz w:val="26"/>
          <w:szCs w:val="26"/>
        </w:rPr>
        <w:t>стом России 03.03.2011 № 23290).</w:t>
      </w:r>
    </w:p>
    <w:p w:rsidR="0009592B" w:rsidRPr="00EA6088" w:rsidRDefault="0009592B" w:rsidP="00EA6088">
      <w:pPr>
        <w:pStyle w:val="Default"/>
        <w:spacing w:after="24"/>
        <w:jc w:val="both"/>
        <w:rPr>
          <w:color w:val="auto"/>
          <w:sz w:val="26"/>
          <w:szCs w:val="26"/>
        </w:rPr>
      </w:pPr>
    </w:p>
    <w:p w:rsidR="00490618" w:rsidRDefault="0082670A" w:rsidP="00EA6088">
      <w:pPr>
        <w:pStyle w:val="Default"/>
        <w:jc w:val="both"/>
        <w:rPr>
          <w:b/>
          <w:bCs/>
          <w:color w:val="auto"/>
          <w:sz w:val="26"/>
          <w:szCs w:val="26"/>
        </w:rPr>
      </w:pPr>
      <w:r w:rsidRPr="00EA6088">
        <w:rPr>
          <w:b/>
          <w:bCs/>
          <w:color w:val="auto"/>
          <w:sz w:val="26"/>
          <w:szCs w:val="26"/>
        </w:rPr>
        <w:t xml:space="preserve">Цель реализации адаптированной основной общеобразовательной программы начального общего образования </w:t>
      </w:r>
    </w:p>
    <w:p w:rsidR="0082670A" w:rsidRPr="00EA6088" w:rsidRDefault="0082670A" w:rsidP="00EA6088">
      <w:pPr>
        <w:pStyle w:val="Default"/>
        <w:jc w:val="both"/>
        <w:rPr>
          <w:color w:val="auto"/>
          <w:sz w:val="26"/>
          <w:szCs w:val="26"/>
        </w:rPr>
      </w:pPr>
      <w:r w:rsidRPr="00EA6088">
        <w:rPr>
          <w:color w:val="auto"/>
          <w:sz w:val="26"/>
          <w:szCs w:val="26"/>
        </w:rPr>
        <w:t xml:space="preserve">Цель реализации АООП НОО обучающихся— </w:t>
      </w:r>
      <w:proofErr w:type="gramStart"/>
      <w:r w:rsidRPr="00EA6088">
        <w:rPr>
          <w:color w:val="auto"/>
          <w:sz w:val="26"/>
          <w:szCs w:val="26"/>
        </w:rPr>
        <w:t>об</w:t>
      </w:r>
      <w:proofErr w:type="gramEnd"/>
      <w:r w:rsidRPr="00EA6088">
        <w:rPr>
          <w:color w:val="auto"/>
          <w:sz w:val="26"/>
          <w:szCs w:val="26"/>
        </w:rPr>
        <w:t xml:space="preserve">еспечение выполнения требований ФГОС НОО обучающихся с ОВЗ. </w:t>
      </w:r>
    </w:p>
    <w:p w:rsidR="0082670A" w:rsidRPr="00EA6088" w:rsidRDefault="0082670A" w:rsidP="00EA6088">
      <w:pPr>
        <w:pStyle w:val="Default"/>
        <w:jc w:val="both"/>
        <w:rPr>
          <w:color w:val="auto"/>
          <w:sz w:val="26"/>
          <w:szCs w:val="26"/>
        </w:rPr>
      </w:pPr>
      <w:r w:rsidRPr="00EA6088">
        <w:rPr>
          <w:color w:val="auto"/>
          <w:sz w:val="26"/>
          <w:szCs w:val="26"/>
        </w:rPr>
        <w:t>Достижение поставленной цел</w:t>
      </w:r>
      <w:r w:rsidR="004B7C1B" w:rsidRPr="00EA6088">
        <w:rPr>
          <w:color w:val="auto"/>
          <w:sz w:val="26"/>
          <w:szCs w:val="26"/>
        </w:rPr>
        <w:t>и при разработке и реализации МБ</w:t>
      </w:r>
      <w:r w:rsidRPr="00EA6088">
        <w:rPr>
          <w:color w:val="auto"/>
          <w:sz w:val="26"/>
          <w:szCs w:val="26"/>
        </w:rPr>
        <w:t>ОУ «</w:t>
      </w:r>
      <w:r w:rsidR="0009592B">
        <w:rPr>
          <w:color w:val="auto"/>
          <w:sz w:val="26"/>
          <w:szCs w:val="26"/>
        </w:rPr>
        <w:t xml:space="preserve">Жариковская </w:t>
      </w:r>
      <w:r w:rsidR="00026A38">
        <w:rPr>
          <w:color w:val="auto"/>
          <w:sz w:val="26"/>
          <w:szCs w:val="26"/>
        </w:rPr>
        <w:t>СОШ</w:t>
      </w:r>
      <w:r w:rsidR="004B7C1B" w:rsidRPr="00EA6088">
        <w:rPr>
          <w:color w:val="auto"/>
          <w:sz w:val="26"/>
          <w:szCs w:val="26"/>
        </w:rPr>
        <w:t xml:space="preserve"> ПМР» </w:t>
      </w:r>
      <w:r w:rsidRPr="00EA6088">
        <w:rPr>
          <w:color w:val="auto"/>
          <w:sz w:val="26"/>
          <w:szCs w:val="26"/>
        </w:rPr>
        <w:t xml:space="preserve"> АООП НОО предусматривает решение следующих основных задач: </w:t>
      </w:r>
    </w:p>
    <w:p w:rsidR="0082670A" w:rsidRPr="00EA6088" w:rsidRDefault="0082670A" w:rsidP="00EA6088">
      <w:pPr>
        <w:pStyle w:val="Default"/>
        <w:jc w:val="both"/>
        <w:rPr>
          <w:color w:val="auto"/>
          <w:sz w:val="26"/>
          <w:szCs w:val="26"/>
        </w:rPr>
      </w:pPr>
      <w:r w:rsidRPr="00EA6088">
        <w:rPr>
          <w:color w:val="auto"/>
          <w:sz w:val="26"/>
          <w:szCs w:val="26"/>
        </w:rPr>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w:t>
      </w:r>
      <w:r w:rsidR="00490618">
        <w:rPr>
          <w:color w:val="auto"/>
          <w:sz w:val="26"/>
          <w:szCs w:val="26"/>
        </w:rPr>
        <w:t>ие здоровья обучающихся</w:t>
      </w:r>
      <w:r w:rsidRPr="00EA6088">
        <w:rPr>
          <w:color w:val="auto"/>
          <w:sz w:val="26"/>
          <w:szCs w:val="26"/>
        </w:rPr>
        <w:t>;</w:t>
      </w:r>
    </w:p>
    <w:p w:rsidR="0082670A" w:rsidRPr="00EA6088" w:rsidRDefault="0082670A" w:rsidP="00EA6088">
      <w:pPr>
        <w:pStyle w:val="Default"/>
        <w:jc w:val="both"/>
        <w:rPr>
          <w:color w:val="auto"/>
          <w:sz w:val="26"/>
          <w:szCs w:val="26"/>
        </w:rPr>
      </w:pPr>
      <w:r w:rsidRPr="00EA6088">
        <w:rPr>
          <w:color w:val="auto"/>
          <w:sz w:val="26"/>
          <w:szCs w:val="26"/>
        </w:rPr>
        <w:t xml:space="preserve">• 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w:t>
      </w:r>
      <w:r w:rsidR="00490618">
        <w:rPr>
          <w:color w:val="auto"/>
          <w:sz w:val="26"/>
          <w:szCs w:val="26"/>
        </w:rPr>
        <w:t>возможностями обучающегося</w:t>
      </w:r>
      <w:r w:rsidRPr="00EA6088">
        <w:rPr>
          <w:color w:val="auto"/>
          <w:sz w:val="26"/>
          <w:szCs w:val="26"/>
        </w:rPr>
        <w:t>,</w:t>
      </w:r>
    </w:p>
    <w:p w:rsidR="0082670A" w:rsidRPr="00EA6088" w:rsidRDefault="0082670A" w:rsidP="00EA6088">
      <w:pPr>
        <w:pStyle w:val="Default"/>
        <w:jc w:val="both"/>
        <w:rPr>
          <w:color w:val="auto"/>
          <w:sz w:val="26"/>
          <w:szCs w:val="26"/>
        </w:rPr>
      </w:pPr>
      <w:r w:rsidRPr="00EA6088">
        <w:rPr>
          <w:color w:val="auto"/>
          <w:sz w:val="26"/>
          <w:szCs w:val="26"/>
        </w:rPr>
        <w:t xml:space="preserve">индивидуальными особенностями развития и состояния здоровья; </w:t>
      </w:r>
    </w:p>
    <w:p w:rsidR="0082670A" w:rsidRPr="00EA6088" w:rsidRDefault="0082670A" w:rsidP="00EA6088">
      <w:pPr>
        <w:pStyle w:val="Default"/>
        <w:jc w:val="both"/>
        <w:rPr>
          <w:color w:val="auto"/>
          <w:sz w:val="26"/>
          <w:szCs w:val="26"/>
        </w:rPr>
      </w:pPr>
      <w:r w:rsidRPr="00EA6088">
        <w:rPr>
          <w:color w:val="auto"/>
          <w:sz w:val="26"/>
          <w:szCs w:val="26"/>
        </w:rPr>
        <w:t xml:space="preserve">• становление и развитие личности в её индивидуальности, самобытности, уникальности и неповторимости; </w:t>
      </w:r>
    </w:p>
    <w:p w:rsidR="0082670A" w:rsidRPr="00EA6088" w:rsidRDefault="0082670A" w:rsidP="00EA6088">
      <w:pPr>
        <w:pStyle w:val="Default"/>
        <w:jc w:val="both"/>
        <w:rPr>
          <w:color w:val="auto"/>
          <w:sz w:val="26"/>
          <w:szCs w:val="26"/>
        </w:rPr>
      </w:pPr>
      <w:r w:rsidRPr="00EA6088">
        <w:rPr>
          <w:color w:val="auto"/>
          <w:sz w:val="26"/>
          <w:szCs w:val="26"/>
        </w:rPr>
        <w:t xml:space="preserve">• обеспечение доступности получения качественного начального общего образования; </w:t>
      </w:r>
    </w:p>
    <w:p w:rsidR="0082670A" w:rsidRPr="00EA6088" w:rsidRDefault="0082670A" w:rsidP="00EA6088">
      <w:pPr>
        <w:pStyle w:val="Default"/>
        <w:jc w:val="both"/>
        <w:rPr>
          <w:color w:val="auto"/>
          <w:sz w:val="26"/>
          <w:szCs w:val="26"/>
        </w:rPr>
      </w:pPr>
      <w:r w:rsidRPr="00EA6088">
        <w:rPr>
          <w:color w:val="auto"/>
          <w:sz w:val="26"/>
          <w:szCs w:val="26"/>
        </w:rPr>
        <w:t xml:space="preserve">• обеспечение преемственности начального общего и основного общего </w:t>
      </w:r>
    </w:p>
    <w:p w:rsidR="0082670A" w:rsidRPr="00EA6088" w:rsidRDefault="0082670A" w:rsidP="00EA6088">
      <w:pPr>
        <w:pStyle w:val="Default"/>
        <w:jc w:val="both"/>
        <w:rPr>
          <w:color w:val="auto"/>
          <w:sz w:val="26"/>
          <w:szCs w:val="26"/>
        </w:rPr>
      </w:pPr>
      <w:r w:rsidRPr="00EA6088">
        <w:rPr>
          <w:color w:val="auto"/>
          <w:sz w:val="26"/>
          <w:szCs w:val="26"/>
        </w:rPr>
        <w:t xml:space="preserve">образования; </w:t>
      </w:r>
    </w:p>
    <w:p w:rsidR="0082670A" w:rsidRPr="00EA6088" w:rsidRDefault="0082670A" w:rsidP="00EA6088">
      <w:pPr>
        <w:pStyle w:val="Default"/>
        <w:jc w:val="both"/>
        <w:rPr>
          <w:color w:val="auto"/>
          <w:sz w:val="26"/>
          <w:szCs w:val="26"/>
        </w:rPr>
      </w:pPr>
      <w:r w:rsidRPr="00EA6088">
        <w:rPr>
          <w:color w:val="auto"/>
          <w:sz w:val="26"/>
          <w:szCs w:val="26"/>
        </w:rPr>
        <w:t xml:space="preserve">• выявление и развитие возможностей </w:t>
      </w:r>
      <w:r w:rsidR="00490618">
        <w:rPr>
          <w:color w:val="auto"/>
          <w:sz w:val="26"/>
          <w:szCs w:val="26"/>
        </w:rPr>
        <w:t>и способностей обучающихся</w:t>
      </w:r>
      <w:r w:rsidRPr="00EA6088">
        <w:rPr>
          <w:color w:val="auto"/>
          <w:sz w:val="26"/>
          <w:szCs w:val="26"/>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 </w:t>
      </w:r>
    </w:p>
    <w:p w:rsidR="0082670A" w:rsidRPr="00EA6088" w:rsidRDefault="0082670A" w:rsidP="00EA6088">
      <w:pPr>
        <w:jc w:val="both"/>
        <w:rPr>
          <w:rFonts w:ascii="Times New Roman" w:hAnsi="Times New Roman" w:cs="Times New Roman"/>
          <w:sz w:val="26"/>
          <w:szCs w:val="26"/>
        </w:rPr>
      </w:pPr>
      <w:r w:rsidRPr="00EA6088">
        <w:rPr>
          <w:rFonts w:ascii="Times New Roman" w:hAnsi="Times New Roman" w:cs="Times New Roman"/>
          <w:sz w:val="26"/>
          <w:szCs w:val="26"/>
        </w:rPr>
        <w:t>• использование в образовательном процессе современных образовательных</w:t>
      </w:r>
      <w:r w:rsidR="0001545E">
        <w:rPr>
          <w:rFonts w:ascii="Times New Roman" w:hAnsi="Times New Roman" w:cs="Times New Roman"/>
          <w:sz w:val="26"/>
          <w:szCs w:val="26"/>
        </w:rPr>
        <w:t xml:space="preserve"> </w:t>
      </w:r>
      <w:r w:rsidRPr="00EA6088">
        <w:rPr>
          <w:rFonts w:ascii="Times New Roman" w:hAnsi="Times New Roman" w:cs="Times New Roman"/>
          <w:sz w:val="26"/>
          <w:szCs w:val="26"/>
        </w:rPr>
        <w:t xml:space="preserve">технологий </w:t>
      </w:r>
      <w:proofErr w:type="spellStart"/>
      <w:r w:rsidRPr="00EA6088">
        <w:rPr>
          <w:rFonts w:ascii="Times New Roman" w:hAnsi="Times New Roman" w:cs="Times New Roman"/>
          <w:sz w:val="26"/>
          <w:szCs w:val="26"/>
        </w:rPr>
        <w:t>деятельностного</w:t>
      </w:r>
      <w:proofErr w:type="spellEnd"/>
      <w:r w:rsidRPr="00EA6088">
        <w:rPr>
          <w:rFonts w:ascii="Times New Roman" w:hAnsi="Times New Roman" w:cs="Times New Roman"/>
          <w:sz w:val="26"/>
          <w:szCs w:val="26"/>
        </w:rPr>
        <w:t xml:space="preserve"> типа; </w:t>
      </w:r>
    </w:p>
    <w:p w:rsidR="0082670A" w:rsidRPr="00EA6088" w:rsidRDefault="0082670A" w:rsidP="00EA6088">
      <w:pPr>
        <w:pStyle w:val="Default"/>
        <w:jc w:val="both"/>
        <w:rPr>
          <w:sz w:val="26"/>
          <w:szCs w:val="26"/>
        </w:rPr>
      </w:pPr>
      <w:r w:rsidRPr="00EA6088">
        <w:rPr>
          <w:sz w:val="26"/>
          <w:szCs w:val="26"/>
        </w:rPr>
        <w:t xml:space="preserve">• предоставление </w:t>
      </w:r>
      <w:proofErr w:type="gramStart"/>
      <w:r w:rsidRPr="00EA6088">
        <w:rPr>
          <w:sz w:val="26"/>
          <w:szCs w:val="26"/>
        </w:rPr>
        <w:t>обучающимся</w:t>
      </w:r>
      <w:proofErr w:type="gramEnd"/>
      <w:r w:rsidRPr="00EA6088">
        <w:rPr>
          <w:sz w:val="26"/>
          <w:szCs w:val="26"/>
        </w:rPr>
        <w:t xml:space="preserve"> возможности для эффективной самостоятельной работы; </w:t>
      </w:r>
    </w:p>
    <w:p w:rsidR="0082670A" w:rsidRPr="00EA6088" w:rsidRDefault="0082670A" w:rsidP="00EA6088">
      <w:pPr>
        <w:jc w:val="both"/>
        <w:rPr>
          <w:rFonts w:ascii="Times New Roman" w:hAnsi="Times New Roman" w:cs="Times New Roman"/>
          <w:sz w:val="26"/>
          <w:szCs w:val="26"/>
        </w:rPr>
      </w:pPr>
      <w:r w:rsidRPr="00EA6088">
        <w:rPr>
          <w:rFonts w:ascii="Times New Roman" w:hAnsi="Times New Roman" w:cs="Times New Roman"/>
          <w:sz w:val="26"/>
          <w:szCs w:val="26"/>
        </w:rPr>
        <w:lastRenderedPageBreak/>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EA6088">
        <w:rPr>
          <w:rFonts w:ascii="Times New Roman" w:hAnsi="Times New Roman" w:cs="Times New Roman"/>
          <w:sz w:val="26"/>
          <w:szCs w:val="26"/>
        </w:rPr>
        <w:t>внутришкольной</w:t>
      </w:r>
      <w:proofErr w:type="spellEnd"/>
      <w:r w:rsidRPr="00EA6088">
        <w:rPr>
          <w:rFonts w:ascii="Times New Roman" w:hAnsi="Times New Roman" w:cs="Times New Roman"/>
          <w:sz w:val="26"/>
          <w:szCs w:val="26"/>
        </w:rPr>
        <w:t xml:space="preserve"> социальной среды; </w:t>
      </w:r>
    </w:p>
    <w:p w:rsidR="0082670A" w:rsidRPr="00EA6088" w:rsidRDefault="0082670A" w:rsidP="00EA6088">
      <w:pPr>
        <w:pStyle w:val="Default"/>
        <w:jc w:val="both"/>
        <w:rPr>
          <w:sz w:val="26"/>
          <w:szCs w:val="26"/>
        </w:rPr>
      </w:pPr>
      <w:r w:rsidRPr="00EA6088">
        <w:rPr>
          <w:sz w:val="26"/>
          <w:szCs w:val="26"/>
        </w:rPr>
        <w:t xml:space="preserve">включение </w:t>
      </w:r>
      <w:proofErr w:type="gramStart"/>
      <w:r w:rsidRPr="00EA6088">
        <w:rPr>
          <w:sz w:val="26"/>
          <w:szCs w:val="26"/>
        </w:rPr>
        <w:t>обучающихся</w:t>
      </w:r>
      <w:proofErr w:type="gramEnd"/>
      <w:r w:rsidRPr="00EA6088">
        <w:rPr>
          <w:sz w:val="26"/>
          <w:szCs w:val="26"/>
        </w:rPr>
        <w:t xml:space="preserve"> в процессы познания и преобразования внешкольной социальной среды (населённого пункта, района, города). </w:t>
      </w:r>
    </w:p>
    <w:p w:rsidR="0082670A" w:rsidRPr="00EA6088" w:rsidRDefault="0082670A" w:rsidP="00EA6088">
      <w:pPr>
        <w:pStyle w:val="Default"/>
        <w:jc w:val="both"/>
        <w:rPr>
          <w:sz w:val="26"/>
          <w:szCs w:val="26"/>
        </w:rPr>
      </w:pPr>
      <w:r w:rsidRPr="00EA6088">
        <w:rPr>
          <w:b/>
          <w:bCs/>
          <w:sz w:val="26"/>
          <w:szCs w:val="26"/>
        </w:rPr>
        <w:t>Принципы и подходы к формирован</w:t>
      </w:r>
      <w:r w:rsidR="004B7C1B" w:rsidRPr="00EA6088">
        <w:rPr>
          <w:b/>
          <w:bCs/>
          <w:sz w:val="26"/>
          <w:szCs w:val="26"/>
        </w:rPr>
        <w:t xml:space="preserve">ию АООП НОО </w:t>
      </w:r>
      <w:proofErr w:type="gramStart"/>
      <w:r w:rsidR="004B7C1B" w:rsidRPr="00EA6088">
        <w:rPr>
          <w:b/>
          <w:bCs/>
          <w:sz w:val="26"/>
          <w:szCs w:val="26"/>
        </w:rPr>
        <w:t>обучающихся</w:t>
      </w:r>
      <w:proofErr w:type="gramEnd"/>
      <w:r w:rsidR="004B7C1B" w:rsidRPr="00EA6088">
        <w:rPr>
          <w:b/>
          <w:bCs/>
          <w:sz w:val="26"/>
          <w:szCs w:val="26"/>
        </w:rPr>
        <w:t xml:space="preserve"> с ЗПР МБ</w:t>
      </w:r>
      <w:r w:rsidRPr="00EA6088">
        <w:rPr>
          <w:b/>
          <w:bCs/>
          <w:sz w:val="26"/>
          <w:szCs w:val="26"/>
        </w:rPr>
        <w:t xml:space="preserve">ОУ </w:t>
      </w:r>
      <w:r w:rsidR="0009592B">
        <w:rPr>
          <w:b/>
          <w:bCs/>
          <w:sz w:val="26"/>
          <w:szCs w:val="26"/>
        </w:rPr>
        <w:t>«Жариковская</w:t>
      </w:r>
      <w:r w:rsidR="00026A38">
        <w:rPr>
          <w:b/>
          <w:bCs/>
          <w:sz w:val="26"/>
          <w:szCs w:val="26"/>
        </w:rPr>
        <w:t xml:space="preserve"> СОШ</w:t>
      </w:r>
      <w:r w:rsidR="004B7C1B" w:rsidRPr="00EA6088">
        <w:rPr>
          <w:b/>
          <w:bCs/>
          <w:sz w:val="26"/>
          <w:szCs w:val="26"/>
        </w:rPr>
        <w:t xml:space="preserve"> ПМР</w:t>
      </w:r>
      <w:r w:rsidRPr="00EA6088">
        <w:rPr>
          <w:b/>
          <w:bCs/>
          <w:sz w:val="26"/>
          <w:szCs w:val="26"/>
        </w:rPr>
        <w:t xml:space="preserve">» </w:t>
      </w:r>
    </w:p>
    <w:p w:rsidR="0082670A" w:rsidRPr="00EA6088" w:rsidRDefault="0082670A" w:rsidP="00EA6088">
      <w:pPr>
        <w:pStyle w:val="Default"/>
        <w:jc w:val="both"/>
        <w:rPr>
          <w:sz w:val="26"/>
          <w:szCs w:val="26"/>
        </w:rPr>
      </w:pPr>
      <w:r w:rsidRPr="00EA6088">
        <w:rPr>
          <w:sz w:val="26"/>
          <w:szCs w:val="26"/>
        </w:rPr>
        <w:t>В основу разработки и реали</w:t>
      </w:r>
      <w:r w:rsidR="00490618">
        <w:rPr>
          <w:sz w:val="26"/>
          <w:szCs w:val="26"/>
        </w:rPr>
        <w:t xml:space="preserve">зации АООП НОО </w:t>
      </w:r>
      <w:proofErr w:type="gramStart"/>
      <w:r w:rsidR="00490618">
        <w:rPr>
          <w:sz w:val="26"/>
          <w:szCs w:val="26"/>
        </w:rPr>
        <w:t>обучающихся</w:t>
      </w:r>
      <w:proofErr w:type="gramEnd"/>
      <w:r w:rsidRPr="00EA6088">
        <w:rPr>
          <w:sz w:val="26"/>
          <w:szCs w:val="26"/>
        </w:rPr>
        <w:t xml:space="preserve"> заложены дифференцированный и </w:t>
      </w:r>
      <w:proofErr w:type="spellStart"/>
      <w:r w:rsidRPr="00EA6088">
        <w:rPr>
          <w:sz w:val="26"/>
          <w:szCs w:val="26"/>
        </w:rPr>
        <w:t>деятельностный</w:t>
      </w:r>
      <w:proofErr w:type="spellEnd"/>
      <w:r w:rsidRPr="00EA6088">
        <w:rPr>
          <w:sz w:val="26"/>
          <w:szCs w:val="26"/>
        </w:rPr>
        <w:t xml:space="preserve"> подходы. </w:t>
      </w:r>
    </w:p>
    <w:p w:rsidR="0082670A" w:rsidRPr="00EA6088" w:rsidRDefault="0082670A" w:rsidP="00EA6088">
      <w:pPr>
        <w:pStyle w:val="Default"/>
        <w:jc w:val="both"/>
        <w:rPr>
          <w:sz w:val="26"/>
          <w:szCs w:val="26"/>
        </w:rPr>
      </w:pPr>
      <w:r w:rsidRPr="00EA6088">
        <w:rPr>
          <w:sz w:val="26"/>
          <w:szCs w:val="26"/>
        </w:rPr>
        <w:t xml:space="preserve">Дифференцированный подход к разработке и реализации АООП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w:t>
      </w:r>
    </w:p>
    <w:p w:rsidR="0082670A" w:rsidRPr="00EA6088" w:rsidRDefault="0082670A" w:rsidP="00EA6088">
      <w:pPr>
        <w:pStyle w:val="Default"/>
        <w:jc w:val="both"/>
        <w:rPr>
          <w:sz w:val="26"/>
          <w:szCs w:val="26"/>
        </w:rPr>
      </w:pPr>
      <w:r w:rsidRPr="00EA6088">
        <w:rPr>
          <w:sz w:val="26"/>
          <w:szCs w:val="26"/>
        </w:rPr>
        <w:t xml:space="preserve">Применение дифференцированного подхода к созданию и реализации АООП НОО обеспечивает разнообразие содержания, предоставляя </w:t>
      </w:r>
      <w:proofErr w:type="gramStart"/>
      <w:r w:rsidRPr="00EA6088">
        <w:rPr>
          <w:sz w:val="26"/>
          <w:szCs w:val="26"/>
        </w:rPr>
        <w:t>обучающимся</w:t>
      </w:r>
      <w:proofErr w:type="gramEnd"/>
      <w:r w:rsidRPr="00EA6088">
        <w:rPr>
          <w:sz w:val="26"/>
          <w:szCs w:val="26"/>
        </w:rPr>
        <w:t xml:space="preserve"> возможность реализовать индивидуальный потенциал развития. </w:t>
      </w:r>
    </w:p>
    <w:p w:rsidR="0082670A" w:rsidRPr="00EA6088" w:rsidRDefault="0082670A" w:rsidP="00EA6088">
      <w:pPr>
        <w:pStyle w:val="Default"/>
        <w:jc w:val="both"/>
        <w:rPr>
          <w:sz w:val="26"/>
          <w:szCs w:val="26"/>
        </w:rPr>
      </w:pPr>
      <w:proofErr w:type="spellStart"/>
      <w:r w:rsidRPr="00EA6088">
        <w:rPr>
          <w:sz w:val="26"/>
          <w:szCs w:val="26"/>
        </w:rPr>
        <w:t>Деятельностный</w:t>
      </w:r>
      <w:proofErr w:type="spellEnd"/>
      <w:r w:rsidRPr="00EA6088">
        <w:rPr>
          <w:sz w:val="26"/>
          <w:szCs w:val="26"/>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w:t>
      </w:r>
    </w:p>
    <w:p w:rsidR="0082670A" w:rsidRPr="00EA6088" w:rsidRDefault="0082670A" w:rsidP="00EA6088">
      <w:pPr>
        <w:pStyle w:val="Default"/>
        <w:jc w:val="both"/>
        <w:rPr>
          <w:sz w:val="26"/>
          <w:szCs w:val="26"/>
        </w:rPr>
      </w:pPr>
      <w:proofErr w:type="spellStart"/>
      <w:r w:rsidRPr="00EA6088">
        <w:rPr>
          <w:sz w:val="26"/>
          <w:szCs w:val="26"/>
        </w:rPr>
        <w:t>Деятельностный</w:t>
      </w:r>
      <w:proofErr w:type="spellEnd"/>
      <w:r w:rsidRPr="00EA6088">
        <w:rPr>
          <w:sz w:val="26"/>
          <w:szCs w:val="26"/>
        </w:rPr>
        <w:t xml:space="preserve"> подход в образовании строится на признании того, что развитие личности </w:t>
      </w:r>
      <w:proofErr w:type="gramStart"/>
      <w:r w:rsidRPr="00EA6088">
        <w:rPr>
          <w:sz w:val="26"/>
          <w:szCs w:val="26"/>
        </w:rPr>
        <w:t>обучающихся</w:t>
      </w:r>
      <w:proofErr w:type="gramEnd"/>
      <w:r w:rsidRPr="00EA6088">
        <w:rPr>
          <w:sz w:val="26"/>
          <w:szCs w:val="26"/>
        </w:rPr>
        <w:t xml:space="preserve"> с ЗПР</w:t>
      </w:r>
      <w:r w:rsidR="00490618">
        <w:rPr>
          <w:sz w:val="26"/>
          <w:szCs w:val="26"/>
        </w:rPr>
        <w:t>,</w:t>
      </w:r>
      <w:r w:rsidRPr="00EA6088">
        <w:rPr>
          <w:sz w:val="26"/>
          <w:szCs w:val="26"/>
        </w:rPr>
        <w:t xml:space="preserve"> младшего школьного возраста определяется характером организации доступной им деятельности (предметно-практической и учебной). </w:t>
      </w:r>
    </w:p>
    <w:p w:rsidR="0082670A" w:rsidRPr="00EA6088" w:rsidRDefault="0082670A" w:rsidP="00EA6088">
      <w:pPr>
        <w:pStyle w:val="Default"/>
        <w:jc w:val="both"/>
        <w:rPr>
          <w:sz w:val="26"/>
          <w:szCs w:val="26"/>
        </w:rPr>
      </w:pPr>
      <w:r w:rsidRPr="00EA6088">
        <w:rPr>
          <w:sz w:val="26"/>
          <w:szCs w:val="26"/>
        </w:rPr>
        <w:t xml:space="preserve">Основным средством реализации </w:t>
      </w:r>
      <w:proofErr w:type="spellStart"/>
      <w:r w:rsidRPr="00EA6088">
        <w:rPr>
          <w:sz w:val="26"/>
          <w:szCs w:val="26"/>
        </w:rPr>
        <w:t>деятельностного</w:t>
      </w:r>
      <w:proofErr w:type="spellEnd"/>
      <w:r w:rsidRPr="00EA6088">
        <w:rPr>
          <w:sz w:val="26"/>
          <w:szCs w:val="26"/>
        </w:rPr>
        <w:t xml:space="preserve"> подхода в образовании является обучение как процесс организации познавательной и предметн</w:t>
      </w:r>
      <w:proofErr w:type="gramStart"/>
      <w:r w:rsidRPr="00EA6088">
        <w:rPr>
          <w:sz w:val="26"/>
          <w:szCs w:val="26"/>
        </w:rPr>
        <w:t>о-</w:t>
      </w:r>
      <w:proofErr w:type="gramEnd"/>
      <w:r w:rsidRPr="00EA6088">
        <w:rPr>
          <w:sz w:val="26"/>
          <w:szCs w:val="26"/>
        </w:rPr>
        <w:t xml:space="preserve"> практической деятельности обучающихся, обеспечивающий овладение ими содержанием образования. </w:t>
      </w:r>
    </w:p>
    <w:p w:rsidR="0082670A" w:rsidRPr="00EA6088" w:rsidRDefault="0082670A" w:rsidP="00EA6088">
      <w:pPr>
        <w:pStyle w:val="Default"/>
        <w:jc w:val="both"/>
        <w:rPr>
          <w:sz w:val="26"/>
          <w:szCs w:val="26"/>
        </w:rPr>
      </w:pPr>
      <w:r w:rsidRPr="00EA6088">
        <w:rPr>
          <w:sz w:val="26"/>
          <w:szCs w:val="26"/>
        </w:rPr>
        <w:t>В контексте разработки АО</w:t>
      </w:r>
      <w:r w:rsidR="00490618">
        <w:rPr>
          <w:sz w:val="26"/>
          <w:szCs w:val="26"/>
        </w:rPr>
        <w:t xml:space="preserve">ОП НОО </w:t>
      </w:r>
      <w:proofErr w:type="gramStart"/>
      <w:r w:rsidR="00490618">
        <w:rPr>
          <w:sz w:val="26"/>
          <w:szCs w:val="26"/>
        </w:rPr>
        <w:t>обучающихся</w:t>
      </w:r>
      <w:proofErr w:type="gramEnd"/>
      <w:r w:rsidRPr="00EA6088">
        <w:rPr>
          <w:sz w:val="26"/>
          <w:szCs w:val="26"/>
        </w:rPr>
        <w:t xml:space="preserve"> реализация </w:t>
      </w:r>
      <w:proofErr w:type="spellStart"/>
      <w:r w:rsidRPr="00EA6088">
        <w:rPr>
          <w:sz w:val="26"/>
          <w:szCs w:val="26"/>
        </w:rPr>
        <w:t>деятельностного</w:t>
      </w:r>
      <w:proofErr w:type="spellEnd"/>
      <w:r w:rsidRPr="00EA6088">
        <w:rPr>
          <w:sz w:val="26"/>
          <w:szCs w:val="26"/>
        </w:rPr>
        <w:t xml:space="preserve"> подхода обеспечивает: </w:t>
      </w:r>
    </w:p>
    <w:p w:rsidR="0082670A" w:rsidRPr="00EA6088" w:rsidRDefault="004B7C1B" w:rsidP="00EA6088">
      <w:pPr>
        <w:pStyle w:val="Default"/>
        <w:spacing w:after="55"/>
        <w:jc w:val="both"/>
        <w:rPr>
          <w:sz w:val="26"/>
          <w:szCs w:val="26"/>
        </w:rPr>
      </w:pPr>
      <w:r w:rsidRPr="00EA6088">
        <w:rPr>
          <w:sz w:val="26"/>
          <w:szCs w:val="26"/>
        </w:rPr>
        <w:t>-</w:t>
      </w:r>
      <w:r w:rsidR="0082670A" w:rsidRPr="00EA6088">
        <w:rPr>
          <w:sz w:val="26"/>
          <w:szCs w:val="26"/>
        </w:rPr>
        <w:t xml:space="preserve"> придание результатам образования социально и личностно-значимого характера; </w:t>
      </w:r>
    </w:p>
    <w:p w:rsidR="0082670A" w:rsidRPr="00EA6088" w:rsidRDefault="004B7C1B" w:rsidP="00EA6088">
      <w:pPr>
        <w:pStyle w:val="Default"/>
        <w:spacing w:after="55"/>
        <w:jc w:val="both"/>
        <w:rPr>
          <w:sz w:val="26"/>
          <w:szCs w:val="26"/>
        </w:rPr>
      </w:pPr>
      <w:r w:rsidRPr="00EA6088">
        <w:rPr>
          <w:sz w:val="26"/>
          <w:szCs w:val="26"/>
        </w:rPr>
        <w:t>-</w:t>
      </w:r>
      <w:r w:rsidR="0082670A" w:rsidRPr="00EA6088">
        <w:rPr>
          <w:sz w:val="26"/>
          <w:szCs w:val="26"/>
        </w:rPr>
        <w:t xml:space="preserve"> прочное усвоение </w:t>
      </w:r>
      <w:proofErr w:type="gramStart"/>
      <w:r w:rsidR="0082670A" w:rsidRPr="00EA6088">
        <w:rPr>
          <w:sz w:val="26"/>
          <w:szCs w:val="26"/>
        </w:rPr>
        <w:t>обучающимися</w:t>
      </w:r>
      <w:proofErr w:type="gramEnd"/>
      <w:r w:rsidR="0082670A" w:rsidRPr="00EA6088">
        <w:rPr>
          <w:sz w:val="26"/>
          <w:szCs w:val="26"/>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 </w:t>
      </w:r>
    </w:p>
    <w:p w:rsidR="0082670A" w:rsidRPr="00EA6088" w:rsidRDefault="004B7C1B" w:rsidP="00EA6088">
      <w:pPr>
        <w:pStyle w:val="Default"/>
        <w:spacing w:after="55"/>
        <w:jc w:val="both"/>
        <w:rPr>
          <w:sz w:val="26"/>
          <w:szCs w:val="26"/>
        </w:rPr>
      </w:pPr>
      <w:r w:rsidRPr="00EA6088">
        <w:rPr>
          <w:sz w:val="26"/>
          <w:szCs w:val="26"/>
        </w:rPr>
        <w:t>-</w:t>
      </w:r>
      <w:r w:rsidR="0082670A" w:rsidRPr="00EA6088">
        <w:rPr>
          <w:sz w:val="26"/>
          <w:szCs w:val="26"/>
        </w:rPr>
        <w:t xml:space="preserve"> существенное повышение мотивации и интереса к учению, приобретению нового опыта деятельности и поведения; </w:t>
      </w:r>
    </w:p>
    <w:p w:rsidR="0082670A" w:rsidRPr="00EA6088" w:rsidRDefault="004B7C1B" w:rsidP="00EA6088">
      <w:pPr>
        <w:pStyle w:val="Default"/>
        <w:jc w:val="both"/>
        <w:rPr>
          <w:sz w:val="26"/>
          <w:szCs w:val="26"/>
        </w:rPr>
      </w:pPr>
      <w:r w:rsidRPr="00EA6088">
        <w:rPr>
          <w:sz w:val="26"/>
          <w:szCs w:val="26"/>
        </w:rPr>
        <w:t>-</w:t>
      </w:r>
      <w:r w:rsidR="0082670A" w:rsidRPr="00EA6088">
        <w:rPr>
          <w:sz w:val="26"/>
          <w:szCs w:val="26"/>
        </w:rPr>
        <w:t xml:space="preserve">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w:t>
      </w:r>
      <w:r w:rsidR="0082670A" w:rsidRPr="00EA6088">
        <w:rPr>
          <w:sz w:val="26"/>
          <w:szCs w:val="26"/>
        </w:rPr>
        <w:lastRenderedPageBreak/>
        <w:t>следующей ступен</w:t>
      </w:r>
      <w:r w:rsidR="008537A6" w:rsidRPr="00EA6088">
        <w:rPr>
          <w:sz w:val="26"/>
          <w:szCs w:val="26"/>
        </w:rPr>
        <w:t>и, но и жизненной компетенции,</w:t>
      </w:r>
      <w:r w:rsidR="00B84B52">
        <w:rPr>
          <w:sz w:val="26"/>
          <w:szCs w:val="26"/>
        </w:rPr>
        <w:t xml:space="preserve"> </w:t>
      </w:r>
      <w:r w:rsidR="0082670A" w:rsidRPr="00EA6088">
        <w:rPr>
          <w:sz w:val="26"/>
          <w:szCs w:val="26"/>
        </w:rPr>
        <w:t>составляющей</w:t>
      </w:r>
      <w:r w:rsidR="00B84B52">
        <w:rPr>
          <w:sz w:val="26"/>
          <w:szCs w:val="26"/>
        </w:rPr>
        <w:t xml:space="preserve"> </w:t>
      </w:r>
      <w:r w:rsidR="0082670A" w:rsidRPr="00EA6088">
        <w:rPr>
          <w:sz w:val="26"/>
          <w:szCs w:val="26"/>
        </w:rPr>
        <w:t>основу</w:t>
      </w:r>
      <w:r w:rsidR="00B84B52">
        <w:rPr>
          <w:sz w:val="26"/>
          <w:szCs w:val="26"/>
        </w:rPr>
        <w:t xml:space="preserve"> </w:t>
      </w:r>
      <w:r w:rsidR="0082670A" w:rsidRPr="00EA6088">
        <w:rPr>
          <w:sz w:val="26"/>
          <w:szCs w:val="26"/>
        </w:rPr>
        <w:t xml:space="preserve">социальной успешности. </w:t>
      </w:r>
    </w:p>
    <w:p w:rsidR="0082670A" w:rsidRPr="00EA6088" w:rsidRDefault="0082670A" w:rsidP="00EA6088">
      <w:pPr>
        <w:jc w:val="both"/>
        <w:rPr>
          <w:rFonts w:ascii="Times New Roman" w:hAnsi="Times New Roman" w:cs="Times New Roman"/>
          <w:sz w:val="26"/>
          <w:szCs w:val="26"/>
        </w:rPr>
      </w:pPr>
      <w:r w:rsidRPr="00EA6088">
        <w:rPr>
          <w:rFonts w:ascii="Times New Roman" w:hAnsi="Times New Roman" w:cs="Times New Roman"/>
          <w:sz w:val="26"/>
          <w:szCs w:val="26"/>
        </w:rPr>
        <w:t>В основу формиро</w:t>
      </w:r>
      <w:r w:rsidR="00490618">
        <w:rPr>
          <w:rFonts w:ascii="Times New Roman" w:hAnsi="Times New Roman" w:cs="Times New Roman"/>
          <w:sz w:val="26"/>
          <w:szCs w:val="26"/>
        </w:rPr>
        <w:t xml:space="preserve">вания АООП НОО </w:t>
      </w:r>
      <w:proofErr w:type="gramStart"/>
      <w:r w:rsidR="00490618">
        <w:rPr>
          <w:rFonts w:ascii="Times New Roman" w:hAnsi="Times New Roman" w:cs="Times New Roman"/>
          <w:sz w:val="26"/>
          <w:szCs w:val="26"/>
        </w:rPr>
        <w:t>обучающихся</w:t>
      </w:r>
      <w:proofErr w:type="gramEnd"/>
      <w:r w:rsidRPr="00EA6088">
        <w:rPr>
          <w:rFonts w:ascii="Times New Roman" w:hAnsi="Times New Roman" w:cs="Times New Roman"/>
          <w:sz w:val="26"/>
          <w:szCs w:val="26"/>
        </w:rPr>
        <w:t xml:space="preserve"> положены следующие </w:t>
      </w:r>
      <w:r w:rsidRPr="00EA6088">
        <w:rPr>
          <w:rFonts w:ascii="Times New Roman" w:hAnsi="Times New Roman" w:cs="Times New Roman"/>
          <w:b/>
          <w:bCs/>
          <w:sz w:val="26"/>
          <w:szCs w:val="26"/>
        </w:rPr>
        <w:t>принципы</w:t>
      </w:r>
      <w:r w:rsidRPr="00EA6088">
        <w:rPr>
          <w:rFonts w:ascii="Times New Roman" w:hAnsi="Times New Roman" w:cs="Times New Roman"/>
          <w:sz w:val="26"/>
          <w:szCs w:val="26"/>
        </w:rPr>
        <w:t>:</w:t>
      </w:r>
    </w:p>
    <w:p w:rsidR="0082670A" w:rsidRPr="00EA6088" w:rsidRDefault="0082670A" w:rsidP="00EA6088">
      <w:pPr>
        <w:pStyle w:val="Default"/>
        <w:jc w:val="both"/>
        <w:rPr>
          <w:sz w:val="26"/>
          <w:szCs w:val="26"/>
        </w:rPr>
      </w:pPr>
      <w:r w:rsidRPr="00EA6088">
        <w:rPr>
          <w:sz w:val="26"/>
          <w:szCs w:val="26"/>
        </w:rPr>
        <w:t>•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w:t>
      </w:r>
      <w:r w:rsidR="008537A6" w:rsidRPr="00EA6088">
        <w:rPr>
          <w:sz w:val="26"/>
          <w:szCs w:val="26"/>
        </w:rPr>
        <w:t xml:space="preserve">тия и подготовки обучающихся и </w:t>
      </w:r>
      <w:r w:rsidRPr="00EA6088">
        <w:rPr>
          <w:sz w:val="26"/>
          <w:szCs w:val="26"/>
        </w:rPr>
        <w:t xml:space="preserve">воспитанников и др.); </w:t>
      </w:r>
    </w:p>
    <w:p w:rsidR="0082670A" w:rsidRPr="00EA6088" w:rsidRDefault="0082670A" w:rsidP="00EA6088">
      <w:pPr>
        <w:pStyle w:val="Default"/>
        <w:jc w:val="both"/>
        <w:rPr>
          <w:sz w:val="26"/>
          <w:szCs w:val="26"/>
        </w:rPr>
      </w:pPr>
      <w:r w:rsidRPr="00EA6088">
        <w:rPr>
          <w:sz w:val="26"/>
          <w:szCs w:val="26"/>
        </w:rPr>
        <w:t xml:space="preserve">• принцип учета типологических и индивидуальных образовательных потребностей обучающихся; </w:t>
      </w:r>
    </w:p>
    <w:p w:rsidR="0082670A" w:rsidRPr="00EA6088" w:rsidRDefault="0082670A" w:rsidP="00EA6088">
      <w:pPr>
        <w:pStyle w:val="Default"/>
        <w:jc w:val="both"/>
        <w:rPr>
          <w:sz w:val="26"/>
          <w:szCs w:val="26"/>
        </w:rPr>
      </w:pPr>
      <w:r w:rsidRPr="00EA6088">
        <w:rPr>
          <w:sz w:val="26"/>
          <w:szCs w:val="26"/>
        </w:rPr>
        <w:t xml:space="preserve">• принцип коррекционной направленности образовательного процесса; </w:t>
      </w:r>
    </w:p>
    <w:p w:rsidR="0082670A" w:rsidRPr="00EA6088" w:rsidRDefault="0082670A" w:rsidP="00EA6088">
      <w:pPr>
        <w:pStyle w:val="Default"/>
        <w:jc w:val="both"/>
        <w:rPr>
          <w:sz w:val="26"/>
          <w:szCs w:val="26"/>
        </w:rPr>
      </w:pPr>
      <w:r w:rsidRPr="00EA6088">
        <w:rPr>
          <w:sz w:val="26"/>
          <w:szCs w:val="26"/>
        </w:rPr>
        <w:t xml:space="preserve">•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82670A" w:rsidRPr="00EA6088" w:rsidRDefault="0082670A" w:rsidP="00EA6088">
      <w:pPr>
        <w:pStyle w:val="Default"/>
        <w:jc w:val="both"/>
        <w:rPr>
          <w:sz w:val="26"/>
          <w:szCs w:val="26"/>
        </w:rPr>
      </w:pPr>
      <w:r w:rsidRPr="00EA6088">
        <w:rPr>
          <w:sz w:val="26"/>
          <w:szCs w:val="26"/>
        </w:rPr>
        <w:t xml:space="preserve">• онтогенетический принцип; </w:t>
      </w:r>
    </w:p>
    <w:p w:rsidR="0082670A" w:rsidRPr="00EA6088" w:rsidRDefault="0082670A" w:rsidP="00EA6088">
      <w:pPr>
        <w:pStyle w:val="Default"/>
        <w:jc w:val="both"/>
        <w:rPr>
          <w:sz w:val="26"/>
          <w:szCs w:val="26"/>
        </w:rPr>
      </w:pPr>
      <w:r w:rsidRPr="00EA6088">
        <w:rPr>
          <w:sz w:val="26"/>
          <w:szCs w:val="26"/>
        </w:rPr>
        <w:t xml:space="preserve">• 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w:t>
      </w:r>
      <w:proofErr w:type="gramStart"/>
      <w:r w:rsidRPr="00EA6088">
        <w:rPr>
          <w:sz w:val="26"/>
          <w:szCs w:val="26"/>
        </w:rPr>
        <w:t>обучающихся</w:t>
      </w:r>
      <w:proofErr w:type="gramEnd"/>
      <w:r w:rsidRPr="00EA6088">
        <w:rPr>
          <w:sz w:val="26"/>
          <w:szCs w:val="26"/>
        </w:rPr>
        <w:t xml:space="preserve"> с задержкой психического развития; </w:t>
      </w:r>
    </w:p>
    <w:p w:rsidR="0082670A" w:rsidRPr="00EA6088" w:rsidRDefault="0082670A" w:rsidP="00EA6088">
      <w:pPr>
        <w:pStyle w:val="Default"/>
        <w:jc w:val="both"/>
        <w:rPr>
          <w:sz w:val="26"/>
          <w:szCs w:val="26"/>
        </w:rPr>
      </w:pPr>
      <w:r w:rsidRPr="00EA6088">
        <w:rPr>
          <w:sz w:val="26"/>
          <w:szCs w:val="26"/>
        </w:rPr>
        <w:t xml:space="preserve">• принцип целостности содержания образования, поскольку в основу структуры содержания образования положено не понятие предмета, а «образовательной области»; </w:t>
      </w:r>
    </w:p>
    <w:p w:rsidR="0082670A" w:rsidRPr="00EA6088" w:rsidRDefault="0082670A" w:rsidP="00EA6088">
      <w:pPr>
        <w:pStyle w:val="Default"/>
        <w:jc w:val="both"/>
        <w:rPr>
          <w:sz w:val="26"/>
          <w:szCs w:val="26"/>
        </w:rPr>
      </w:pPr>
      <w:r w:rsidRPr="00EA6088">
        <w:rPr>
          <w:sz w:val="26"/>
          <w:szCs w:val="26"/>
        </w:rPr>
        <w:t xml:space="preserve">• 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 - 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82670A" w:rsidRPr="00EA6088" w:rsidRDefault="0082670A" w:rsidP="00EA6088">
      <w:pPr>
        <w:pStyle w:val="Default"/>
        <w:jc w:val="both"/>
        <w:rPr>
          <w:sz w:val="26"/>
          <w:szCs w:val="26"/>
        </w:rPr>
      </w:pPr>
      <w:r w:rsidRPr="00EA6088">
        <w:rPr>
          <w:sz w:val="26"/>
          <w:szCs w:val="26"/>
        </w:rPr>
        <w:t xml:space="preserve">• 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82670A" w:rsidRPr="00EA6088" w:rsidRDefault="0082670A" w:rsidP="00EA6088">
      <w:pPr>
        <w:pStyle w:val="Default"/>
        <w:jc w:val="both"/>
        <w:rPr>
          <w:sz w:val="26"/>
          <w:szCs w:val="26"/>
        </w:rPr>
      </w:pPr>
      <w:r w:rsidRPr="00EA6088">
        <w:rPr>
          <w:sz w:val="26"/>
          <w:szCs w:val="26"/>
        </w:rPr>
        <w:t xml:space="preserve">• принцип сотрудничества с семьей. </w:t>
      </w:r>
    </w:p>
    <w:p w:rsidR="0082670A" w:rsidRPr="00EA6088" w:rsidRDefault="0082670A" w:rsidP="00EA6088">
      <w:pPr>
        <w:pStyle w:val="Default"/>
        <w:jc w:val="both"/>
        <w:rPr>
          <w:sz w:val="26"/>
          <w:szCs w:val="26"/>
        </w:rPr>
      </w:pPr>
      <w:r w:rsidRPr="00EA6088">
        <w:rPr>
          <w:b/>
          <w:bCs/>
          <w:sz w:val="26"/>
          <w:szCs w:val="26"/>
        </w:rPr>
        <w:t xml:space="preserve">Общая характеристика адаптированной основной общеобразовательной программы начального общего образования </w:t>
      </w:r>
      <w:proofErr w:type="gramStart"/>
      <w:r w:rsidRPr="00EA6088">
        <w:rPr>
          <w:b/>
          <w:bCs/>
          <w:sz w:val="26"/>
          <w:szCs w:val="26"/>
        </w:rPr>
        <w:t>обучающихся</w:t>
      </w:r>
      <w:proofErr w:type="gramEnd"/>
      <w:r w:rsidRPr="00EA6088">
        <w:rPr>
          <w:b/>
          <w:bCs/>
          <w:sz w:val="26"/>
          <w:szCs w:val="26"/>
        </w:rPr>
        <w:t xml:space="preserve"> с задержкой психического развития </w:t>
      </w:r>
    </w:p>
    <w:p w:rsidR="0082670A" w:rsidRPr="00EA6088" w:rsidRDefault="0082670A" w:rsidP="00EA6088">
      <w:pPr>
        <w:pStyle w:val="Default"/>
        <w:jc w:val="both"/>
        <w:rPr>
          <w:sz w:val="26"/>
          <w:szCs w:val="26"/>
        </w:rPr>
      </w:pPr>
      <w:r w:rsidRPr="00EA6088">
        <w:rPr>
          <w:sz w:val="26"/>
          <w:szCs w:val="26"/>
        </w:rPr>
        <w:t xml:space="preserve">АООП НОО представляет собой адаптированный вариант основной образовательной программы </w:t>
      </w:r>
      <w:r w:rsidR="008537A6" w:rsidRPr="00EA6088">
        <w:rPr>
          <w:sz w:val="26"/>
          <w:szCs w:val="26"/>
        </w:rPr>
        <w:t>начального общего образования МБ</w:t>
      </w:r>
      <w:r w:rsidRPr="00EA6088">
        <w:rPr>
          <w:sz w:val="26"/>
          <w:szCs w:val="26"/>
        </w:rPr>
        <w:t>ОУ «</w:t>
      </w:r>
      <w:r w:rsidR="0009592B">
        <w:rPr>
          <w:sz w:val="26"/>
          <w:szCs w:val="26"/>
        </w:rPr>
        <w:t xml:space="preserve">Жариковская </w:t>
      </w:r>
      <w:r w:rsidR="00026A38">
        <w:rPr>
          <w:sz w:val="26"/>
          <w:szCs w:val="26"/>
        </w:rPr>
        <w:t xml:space="preserve"> СОШ</w:t>
      </w:r>
      <w:r w:rsidR="0009592B">
        <w:rPr>
          <w:sz w:val="26"/>
          <w:szCs w:val="26"/>
        </w:rPr>
        <w:t xml:space="preserve"> </w:t>
      </w:r>
      <w:r w:rsidR="008537A6" w:rsidRPr="00EA6088">
        <w:rPr>
          <w:sz w:val="26"/>
          <w:szCs w:val="26"/>
        </w:rPr>
        <w:t>ПМР»</w:t>
      </w:r>
      <w:r w:rsidRPr="00EA6088">
        <w:rPr>
          <w:sz w:val="26"/>
          <w:szCs w:val="26"/>
        </w:rPr>
        <w:t xml:space="preserve"> (далее — ООП НОО). Адаптация программы предполагает введение программы коррекционной работы, ориентированной на удовлетворение особых образовательных потребностей о</w:t>
      </w:r>
      <w:r w:rsidR="008537A6" w:rsidRPr="00EA6088">
        <w:rPr>
          <w:sz w:val="26"/>
          <w:szCs w:val="26"/>
        </w:rPr>
        <w:t xml:space="preserve">бучающихся с ЗПР и поддержку в </w:t>
      </w:r>
      <w:r w:rsidRPr="00EA6088">
        <w:rPr>
          <w:sz w:val="26"/>
          <w:szCs w:val="26"/>
        </w:rPr>
        <w:t xml:space="preserve">освоении АООП НОО, требований к результатам освоения программы коррекционной работы и условиям реализации АООП НОО. Обязательными условиями </w:t>
      </w:r>
      <w:r w:rsidRPr="00EA6088">
        <w:rPr>
          <w:sz w:val="26"/>
          <w:szCs w:val="26"/>
        </w:rPr>
        <w:lastRenderedPageBreak/>
        <w:t xml:space="preserve">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w:t>
      </w:r>
    </w:p>
    <w:p w:rsidR="0082670A" w:rsidRPr="00EA6088" w:rsidRDefault="0082670A" w:rsidP="00EA6088">
      <w:pPr>
        <w:pStyle w:val="Default"/>
        <w:jc w:val="both"/>
        <w:rPr>
          <w:sz w:val="26"/>
          <w:szCs w:val="26"/>
        </w:rPr>
      </w:pPr>
      <w:r w:rsidRPr="00EA6088">
        <w:rPr>
          <w:sz w:val="26"/>
          <w:szCs w:val="26"/>
        </w:rPr>
        <w:t xml:space="preserve">Определение варианта АООП НОО обучающегося с ЗПР осуществляется на основе рекомендаций </w:t>
      </w:r>
      <w:proofErr w:type="spellStart"/>
      <w:r w:rsidRPr="00EA6088">
        <w:rPr>
          <w:sz w:val="26"/>
          <w:szCs w:val="26"/>
        </w:rPr>
        <w:t>психолого-медико-педагогической</w:t>
      </w:r>
      <w:proofErr w:type="spellEnd"/>
      <w:r w:rsidRPr="00EA6088">
        <w:rPr>
          <w:sz w:val="26"/>
          <w:szCs w:val="26"/>
        </w:rPr>
        <w:t xml:space="preserve"> комиссии (ПМПК), сформулированных по результатам его комплексного </w:t>
      </w:r>
      <w:proofErr w:type="spellStart"/>
      <w:r w:rsidRPr="00EA6088">
        <w:rPr>
          <w:sz w:val="26"/>
          <w:szCs w:val="26"/>
        </w:rPr>
        <w:t>психолого-медико-педагогического</w:t>
      </w:r>
      <w:proofErr w:type="spellEnd"/>
      <w:r w:rsidRPr="00EA6088">
        <w:rPr>
          <w:sz w:val="26"/>
          <w:szCs w:val="26"/>
        </w:rPr>
        <w:t xml:space="preserve"> обследования, с учетом ИПР и в порядке, установленном законодательством Российской Федерации. </w:t>
      </w:r>
    </w:p>
    <w:p w:rsidR="0082670A" w:rsidRPr="00EA6088" w:rsidRDefault="0082670A" w:rsidP="00EA6088">
      <w:pPr>
        <w:pStyle w:val="Default"/>
        <w:jc w:val="both"/>
        <w:rPr>
          <w:sz w:val="26"/>
          <w:szCs w:val="26"/>
        </w:rPr>
      </w:pPr>
      <w:r w:rsidRPr="00EA6088">
        <w:rPr>
          <w:b/>
          <w:bCs/>
          <w:sz w:val="26"/>
          <w:szCs w:val="26"/>
        </w:rPr>
        <w:t xml:space="preserve">Психолого-педагогическая характеристика </w:t>
      </w:r>
      <w:proofErr w:type="gramStart"/>
      <w:r w:rsidRPr="00EA6088">
        <w:rPr>
          <w:b/>
          <w:bCs/>
          <w:sz w:val="26"/>
          <w:szCs w:val="26"/>
        </w:rPr>
        <w:t>обучающихся</w:t>
      </w:r>
      <w:proofErr w:type="gramEnd"/>
      <w:r w:rsidRPr="00EA6088">
        <w:rPr>
          <w:b/>
          <w:bCs/>
          <w:sz w:val="26"/>
          <w:szCs w:val="26"/>
        </w:rPr>
        <w:t xml:space="preserve"> с ЗПР </w:t>
      </w:r>
    </w:p>
    <w:p w:rsidR="0082670A" w:rsidRPr="00EA6088" w:rsidRDefault="0082670A" w:rsidP="00EA6088">
      <w:pPr>
        <w:pStyle w:val="Default"/>
        <w:jc w:val="both"/>
        <w:rPr>
          <w:sz w:val="26"/>
          <w:szCs w:val="26"/>
        </w:rPr>
      </w:pPr>
      <w:r w:rsidRPr="00EA6088">
        <w:rPr>
          <w:sz w:val="26"/>
          <w:szCs w:val="26"/>
        </w:rPr>
        <w:t xml:space="preserve">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82670A" w:rsidRPr="00EA6088" w:rsidRDefault="0082670A" w:rsidP="00EA6088">
      <w:pPr>
        <w:pStyle w:val="Default"/>
        <w:jc w:val="both"/>
        <w:rPr>
          <w:sz w:val="26"/>
          <w:szCs w:val="26"/>
        </w:rPr>
      </w:pPr>
      <w:r w:rsidRPr="00EA6088">
        <w:rPr>
          <w:sz w:val="26"/>
          <w:szCs w:val="26"/>
        </w:rP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w:t>
      </w:r>
    </w:p>
    <w:p w:rsidR="0082670A" w:rsidRPr="00EA6088" w:rsidRDefault="0082670A" w:rsidP="00EA6088">
      <w:pPr>
        <w:pStyle w:val="Default"/>
        <w:jc w:val="both"/>
        <w:rPr>
          <w:sz w:val="26"/>
          <w:szCs w:val="26"/>
        </w:rPr>
      </w:pPr>
      <w:r w:rsidRPr="00EA6088">
        <w:rPr>
          <w:sz w:val="26"/>
          <w:szCs w:val="26"/>
        </w:rPr>
        <w:t xml:space="preserve">заболевания, неблагоприятные условия воспитания, </w:t>
      </w:r>
      <w:proofErr w:type="gramStart"/>
      <w:r w:rsidRPr="00EA6088">
        <w:rPr>
          <w:sz w:val="26"/>
          <w:szCs w:val="26"/>
        </w:rPr>
        <w:t>психическая</w:t>
      </w:r>
      <w:proofErr w:type="gramEnd"/>
      <w:r w:rsidRPr="00EA6088">
        <w:rPr>
          <w:sz w:val="26"/>
          <w:szCs w:val="26"/>
        </w:rPr>
        <w:t xml:space="preserve"> и социальная </w:t>
      </w:r>
      <w:proofErr w:type="spellStart"/>
      <w:r w:rsidRPr="00EA6088">
        <w:rPr>
          <w:sz w:val="26"/>
          <w:szCs w:val="26"/>
        </w:rPr>
        <w:t>депривация</w:t>
      </w:r>
      <w:proofErr w:type="spellEnd"/>
      <w:r w:rsidRPr="00EA6088">
        <w:rPr>
          <w:sz w:val="26"/>
          <w:szCs w:val="26"/>
        </w:rPr>
        <w:t xml:space="preserve">.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2670A" w:rsidRPr="00EA6088" w:rsidRDefault="0082670A" w:rsidP="00EA6088">
      <w:pPr>
        <w:pStyle w:val="Default"/>
        <w:jc w:val="both"/>
        <w:rPr>
          <w:sz w:val="26"/>
          <w:szCs w:val="26"/>
        </w:rPr>
      </w:pPr>
      <w:r w:rsidRPr="00EA6088">
        <w:rPr>
          <w:sz w:val="26"/>
          <w:szCs w:val="26"/>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w:t>
      </w:r>
      <w:r w:rsidR="0009592B">
        <w:rPr>
          <w:sz w:val="26"/>
          <w:szCs w:val="26"/>
        </w:rPr>
        <w:t xml:space="preserve"> деятельности, трудности произ</w:t>
      </w:r>
      <w:r w:rsidRPr="00EA6088">
        <w:rPr>
          <w:sz w:val="26"/>
          <w:szCs w:val="26"/>
        </w:rPr>
        <w:t xml:space="preserve">вольной </w:t>
      </w:r>
      <w:proofErr w:type="spellStart"/>
      <w:r w:rsidRPr="00EA6088">
        <w:rPr>
          <w:sz w:val="26"/>
          <w:szCs w:val="26"/>
        </w:rPr>
        <w:t>саморегуляции</w:t>
      </w:r>
      <w:proofErr w:type="spellEnd"/>
      <w:r w:rsidRPr="00EA6088">
        <w:rPr>
          <w:sz w:val="26"/>
          <w:szCs w:val="26"/>
        </w:rPr>
        <w:t xml:space="preserve">. Достаточно часто у </w:t>
      </w:r>
      <w:proofErr w:type="gramStart"/>
      <w:r w:rsidRPr="00EA6088">
        <w:rPr>
          <w:sz w:val="26"/>
          <w:szCs w:val="26"/>
        </w:rPr>
        <w:t>обучающихся</w:t>
      </w:r>
      <w:proofErr w:type="gramEnd"/>
      <w:r w:rsidRPr="00EA6088">
        <w:rPr>
          <w:sz w:val="26"/>
          <w:szCs w:val="26"/>
        </w:rPr>
        <w:t xml:space="preserve">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roofErr w:type="gramStart"/>
      <w:r w:rsidRPr="00EA6088">
        <w:rPr>
          <w:sz w:val="26"/>
          <w:szCs w:val="26"/>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w:t>
      </w:r>
      <w:proofErr w:type="gramEnd"/>
      <w:r w:rsidRPr="00EA6088">
        <w:rPr>
          <w:sz w:val="26"/>
          <w:szCs w:val="26"/>
        </w:rPr>
        <w:t xml:space="preserve"> От </w:t>
      </w:r>
      <w:proofErr w:type="gramStart"/>
      <w:r w:rsidRPr="00EA6088">
        <w:rPr>
          <w:sz w:val="26"/>
          <w:szCs w:val="26"/>
        </w:rPr>
        <w:t>обучающихся</w:t>
      </w:r>
      <w:proofErr w:type="gramEnd"/>
      <w:r w:rsidRPr="00EA6088">
        <w:rPr>
          <w:sz w:val="26"/>
          <w:szCs w:val="26"/>
        </w:rPr>
        <w:t>,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w:t>
      </w:r>
      <w:proofErr w:type="spellStart"/>
      <w:r w:rsidRPr="00EA6088">
        <w:rPr>
          <w:sz w:val="26"/>
          <w:szCs w:val="26"/>
        </w:rPr>
        <w:t>психолого-медико-педагогической</w:t>
      </w:r>
      <w:proofErr w:type="spellEnd"/>
      <w:r w:rsidRPr="00EA6088">
        <w:rPr>
          <w:sz w:val="26"/>
          <w:szCs w:val="26"/>
        </w:rPr>
        <w:t xml:space="preserve">) коррекционной помощи. </w:t>
      </w:r>
    </w:p>
    <w:p w:rsidR="0082670A" w:rsidRPr="00EA6088" w:rsidRDefault="0082670A" w:rsidP="00EA6088">
      <w:pPr>
        <w:pStyle w:val="Default"/>
        <w:jc w:val="both"/>
        <w:rPr>
          <w:sz w:val="26"/>
          <w:szCs w:val="26"/>
        </w:rPr>
      </w:pPr>
      <w:proofErr w:type="gramStart"/>
      <w:r w:rsidRPr="00EA6088">
        <w:rPr>
          <w:sz w:val="26"/>
          <w:szCs w:val="26"/>
        </w:rPr>
        <w:lastRenderedPageBreak/>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w:t>
      </w:r>
      <w:proofErr w:type="gramEnd"/>
    </w:p>
    <w:p w:rsidR="0082670A" w:rsidRPr="00EA6088" w:rsidRDefault="0082670A" w:rsidP="00EA6088">
      <w:pPr>
        <w:pStyle w:val="Default"/>
        <w:jc w:val="both"/>
        <w:rPr>
          <w:sz w:val="26"/>
          <w:szCs w:val="26"/>
        </w:rPr>
      </w:pPr>
      <w:r w:rsidRPr="00EA6088">
        <w:rPr>
          <w:sz w:val="26"/>
          <w:szCs w:val="26"/>
        </w:rPr>
        <w:t xml:space="preserve">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 </w:t>
      </w:r>
    </w:p>
    <w:p w:rsidR="0082670A" w:rsidRPr="00EA6088" w:rsidRDefault="0082670A" w:rsidP="00EA6088">
      <w:pPr>
        <w:pStyle w:val="Default"/>
        <w:jc w:val="both"/>
        <w:rPr>
          <w:sz w:val="26"/>
          <w:szCs w:val="26"/>
        </w:rPr>
      </w:pPr>
      <w:r w:rsidRPr="00EA6088">
        <w:rPr>
          <w:sz w:val="26"/>
          <w:szCs w:val="26"/>
        </w:rPr>
        <w:t xml:space="preserve">АООП НОО </w:t>
      </w:r>
      <w:proofErr w:type="gramStart"/>
      <w:r w:rsidRPr="00EA6088">
        <w:rPr>
          <w:sz w:val="26"/>
          <w:szCs w:val="26"/>
        </w:rPr>
        <w:t>адресована</w:t>
      </w:r>
      <w:proofErr w:type="gramEnd"/>
      <w:r w:rsidRPr="00EA6088">
        <w:rPr>
          <w:sz w:val="26"/>
          <w:szCs w:val="26"/>
        </w:rPr>
        <w:t xml:space="preserve">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w:t>
      </w:r>
      <w:proofErr w:type="spellStart"/>
      <w:r w:rsidRPr="00EA6088">
        <w:rPr>
          <w:sz w:val="26"/>
          <w:szCs w:val="26"/>
        </w:rPr>
        <w:t>саморегуляции</w:t>
      </w:r>
      <w:proofErr w:type="spellEnd"/>
      <w:r w:rsidRPr="00EA6088">
        <w:rPr>
          <w:sz w:val="26"/>
          <w:szCs w:val="26"/>
        </w:rPr>
        <w:t xml:space="preserve">, проявляющейся в условиях деятельности и организованного поведения, и признаки общей социально-эмоциональной незрелости. Кроме того, у данной категории </w:t>
      </w:r>
      <w:proofErr w:type="gramStart"/>
      <w:r w:rsidRPr="00EA6088">
        <w:rPr>
          <w:sz w:val="26"/>
          <w:szCs w:val="26"/>
        </w:rPr>
        <w:t>обучающихся</w:t>
      </w:r>
      <w:proofErr w:type="gramEnd"/>
      <w:r w:rsidRPr="00EA6088">
        <w:rPr>
          <w:sz w:val="26"/>
          <w:szCs w:val="26"/>
        </w:rPr>
        <w:t xml:space="preserve">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w:t>
      </w:r>
    </w:p>
    <w:p w:rsidR="0082670A" w:rsidRPr="00EA6088" w:rsidRDefault="0082670A" w:rsidP="00EA6088">
      <w:pPr>
        <w:pStyle w:val="Default"/>
        <w:jc w:val="both"/>
        <w:rPr>
          <w:sz w:val="26"/>
          <w:szCs w:val="26"/>
        </w:rPr>
      </w:pPr>
      <w:r w:rsidRPr="00EA6088">
        <w:rPr>
          <w:sz w:val="26"/>
          <w:szCs w:val="26"/>
        </w:rPr>
        <w:t xml:space="preserve">умственной работоспособности и устойчивости к интеллектуальным и эмоциональным нагрузкам. Но при этом наблюдается устойчивость форм адаптивного поведения. </w:t>
      </w:r>
    </w:p>
    <w:p w:rsidR="0082670A" w:rsidRPr="00EA6088" w:rsidRDefault="0082670A" w:rsidP="00EA6088">
      <w:pPr>
        <w:pStyle w:val="Default"/>
        <w:jc w:val="both"/>
        <w:rPr>
          <w:sz w:val="26"/>
          <w:szCs w:val="26"/>
        </w:rPr>
      </w:pPr>
      <w:r w:rsidRPr="00EA6088">
        <w:rPr>
          <w:b/>
          <w:bCs/>
          <w:sz w:val="26"/>
          <w:szCs w:val="26"/>
        </w:rPr>
        <w:t xml:space="preserve">Особые образовательные потребности </w:t>
      </w:r>
      <w:proofErr w:type="gramStart"/>
      <w:r w:rsidRPr="00EA6088">
        <w:rPr>
          <w:b/>
          <w:bCs/>
          <w:sz w:val="26"/>
          <w:szCs w:val="26"/>
        </w:rPr>
        <w:t>обучающихся</w:t>
      </w:r>
      <w:proofErr w:type="gramEnd"/>
      <w:r w:rsidRPr="00EA6088">
        <w:rPr>
          <w:b/>
          <w:bCs/>
          <w:sz w:val="26"/>
          <w:szCs w:val="26"/>
        </w:rPr>
        <w:t xml:space="preserve"> с ЗПР </w:t>
      </w:r>
    </w:p>
    <w:p w:rsidR="0082670A" w:rsidRPr="00EA6088" w:rsidRDefault="0082670A" w:rsidP="00EA6088">
      <w:pPr>
        <w:pStyle w:val="Default"/>
        <w:jc w:val="both"/>
        <w:rPr>
          <w:sz w:val="26"/>
          <w:szCs w:val="26"/>
        </w:rPr>
      </w:pPr>
      <w:r w:rsidRPr="00EA6088">
        <w:rPr>
          <w:sz w:val="26"/>
          <w:szCs w:val="26"/>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 </w:t>
      </w:r>
    </w:p>
    <w:p w:rsidR="0082670A" w:rsidRPr="00EA6088" w:rsidRDefault="0082670A" w:rsidP="00EA6088">
      <w:pPr>
        <w:pStyle w:val="Default"/>
        <w:jc w:val="both"/>
        <w:rPr>
          <w:sz w:val="26"/>
          <w:szCs w:val="26"/>
        </w:rPr>
      </w:pPr>
      <w:r w:rsidRPr="00EA6088">
        <w:rPr>
          <w:sz w:val="26"/>
          <w:szCs w:val="26"/>
        </w:rPr>
        <w:t xml:space="preserve">К общим потребностям относятся: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получение специальной помощи средствами образования сразу же после выявления первичного нарушения развития;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выделение пропедевтического периода в образовании, обеспечивающего преемственность между дошкольным и школьным этапами;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 </w:t>
      </w:r>
    </w:p>
    <w:p w:rsidR="0082670A" w:rsidRPr="00EA6088" w:rsidRDefault="008537A6" w:rsidP="00EA6088">
      <w:pPr>
        <w:pStyle w:val="Default"/>
        <w:jc w:val="both"/>
        <w:rPr>
          <w:sz w:val="26"/>
          <w:szCs w:val="26"/>
        </w:rPr>
      </w:pPr>
      <w:r w:rsidRPr="00EA6088">
        <w:rPr>
          <w:sz w:val="26"/>
          <w:szCs w:val="26"/>
        </w:rPr>
        <w:t>-</w:t>
      </w:r>
      <w:r w:rsidR="0082670A" w:rsidRPr="00EA6088">
        <w:rPr>
          <w:sz w:val="26"/>
          <w:szCs w:val="26"/>
        </w:rPr>
        <w:t xml:space="preserve"> психологическое сопровождение, оптимизирующее взаимодействие ребенка </w:t>
      </w:r>
    </w:p>
    <w:p w:rsidR="0082670A" w:rsidRPr="00EA6088" w:rsidRDefault="0082670A" w:rsidP="00EA6088">
      <w:pPr>
        <w:pStyle w:val="Default"/>
        <w:jc w:val="both"/>
        <w:rPr>
          <w:sz w:val="26"/>
          <w:szCs w:val="26"/>
        </w:rPr>
      </w:pPr>
      <w:r w:rsidRPr="00EA6088">
        <w:rPr>
          <w:sz w:val="26"/>
          <w:szCs w:val="26"/>
        </w:rPr>
        <w:t xml:space="preserve">педагогами и соучениками; </w:t>
      </w:r>
    </w:p>
    <w:p w:rsidR="0082670A" w:rsidRPr="00EA6088" w:rsidRDefault="0082670A" w:rsidP="00EA6088">
      <w:pPr>
        <w:pStyle w:val="Default"/>
        <w:jc w:val="both"/>
        <w:rPr>
          <w:sz w:val="26"/>
          <w:szCs w:val="26"/>
        </w:rPr>
      </w:pP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психологическое сопровождение, направленное на установление взаимодействия семьи и образовательной организации; </w:t>
      </w:r>
    </w:p>
    <w:p w:rsidR="0082670A" w:rsidRPr="00EA6088" w:rsidRDefault="008537A6" w:rsidP="00EA6088">
      <w:pPr>
        <w:pStyle w:val="Default"/>
        <w:jc w:val="both"/>
        <w:rPr>
          <w:sz w:val="26"/>
          <w:szCs w:val="26"/>
        </w:rPr>
      </w:pPr>
      <w:r w:rsidRPr="00EA6088">
        <w:rPr>
          <w:sz w:val="26"/>
          <w:szCs w:val="26"/>
        </w:rPr>
        <w:lastRenderedPageBreak/>
        <w:t>-</w:t>
      </w:r>
      <w:r w:rsidR="0082670A" w:rsidRPr="00EA6088">
        <w:rPr>
          <w:sz w:val="26"/>
          <w:szCs w:val="26"/>
        </w:rPr>
        <w:t xml:space="preserve"> постепенное расширение образовательного пространства, выходящего за пределы образовательной организации. </w:t>
      </w:r>
    </w:p>
    <w:p w:rsidR="0082670A" w:rsidRPr="00EA6088" w:rsidRDefault="0082670A" w:rsidP="00EA6088">
      <w:pPr>
        <w:pStyle w:val="Default"/>
        <w:jc w:val="both"/>
        <w:rPr>
          <w:sz w:val="26"/>
          <w:szCs w:val="26"/>
        </w:rPr>
      </w:pPr>
      <w:r w:rsidRPr="00EA6088">
        <w:rPr>
          <w:sz w:val="26"/>
          <w:szCs w:val="26"/>
        </w:rPr>
        <w:t xml:space="preserve">Для </w:t>
      </w:r>
      <w:proofErr w:type="gramStart"/>
      <w:r w:rsidRPr="00EA6088">
        <w:rPr>
          <w:sz w:val="26"/>
          <w:szCs w:val="26"/>
        </w:rPr>
        <w:t>обучающихся</w:t>
      </w:r>
      <w:proofErr w:type="gramEnd"/>
      <w:r w:rsidRPr="00EA6088">
        <w:rPr>
          <w:sz w:val="26"/>
          <w:szCs w:val="26"/>
        </w:rPr>
        <w:t xml:space="preserve"> с ЗПР, осваивающих АООП НОО, характерны следующие специфические образовательные потребности: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адаптация основной общеобразовательной программы начального общего образования с учетом необходимости коррекции психофизического развития; </w:t>
      </w:r>
    </w:p>
    <w:p w:rsidR="0082670A" w:rsidRPr="00EA6088" w:rsidRDefault="008537A6" w:rsidP="00EA6088">
      <w:pPr>
        <w:pStyle w:val="Default"/>
        <w:jc w:val="both"/>
        <w:rPr>
          <w:sz w:val="26"/>
          <w:szCs w:val="26"/>
        </w:rPr>
      </w:pPr>
      <w:r w:rsidRPr="00EA6088">
        <w:rPr>
          <w:sz w:val="26"/>
          <w:szCs w:val="26"/>
        </w:rPr>
        <w:t>-</w:t>
      </w:r>
      <w:r w:rsidR="0082670A" w:rsidRPr="00EA6088">
        <w:rPr>
          <w:sz w:val="26"/>
          <w:szCs w:val="26"/>
        </w:rPr>
        <w:t xml:space="preserve"> обеспечение особой пространственной и временной организации образовательной среды с учетом функционального состояния центральной </w:t>
      </w:r>
    </w:p>
    <w:p w:rsidR="0082670A" w:rsidRPr="00EA6088" w:rsidRDefault="0082670A" w:rsidP="00EA6088">
      <w:pPr>
        <w:pStyle w:val="Default"/>
        <w:spacing w:after="56"/>
        <w:jc w:val="both"/>
        <w:rPr>
          <w:sz w:val="26"/>
          <w:szCs w:val="26"/>
        </w:rPr>
      </w:pPr>
      <w:r w:rsidRPr="00EA6088">
        <w:rPr>
          <w:sz w:val="26"/>
          <w:szCs w:val="26"/>
        </w:rPr>
        <w:t xml:space="preserve">нервной системы (ЦНС) и </w:t>
      </w:r>
      <w:proofErr w:type="spellStart"/>
      <w:r w:rsidRPr="00EA6088">
        <w:rPr>
          <w:sz w:val="26"/>
          <w:szCs w:val="26"/>
        </w:rPr>
        <w:t>нейродинамики</w:t>
      </w:r>
      <w:proofErr w:type="spellEnd"/>
      <w:r w:rsidRPr="00EA6088">
        <w:rPr>
          <w:sz w:val="26"/>
          <w:szCs w:val="26"/>
        </w:rPr>
        <w:t xml:space="preserve"> психических процессов обучающихся с ЗПР (быстрой истощаемости, низкой работоспособности, пониженного общего тонуса и др.); </w:t>
      </w:r>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 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w:t>
      </w:r>
      <w:proofErr w:type="spellStart"/>
      <w:r w:rsidR="0082670A" w:rsidRPr="00EA6088">
        <w:rPr>
          <w:sz w:val="26"/>
          <w:szCs w:val="26"/>
        </w:rPr>
        <w:t>психокоррекционной</w:t>
      </w:r>
      <w:proofErr w:type="spellEnd"/>
      <w:r w:rsidR="0082670A" w:rsidRPr="00EA6088">
        <w:rPr>
          <w:sz w:val="26"/>
          <w:szCs w:val="26"/>
        </w:rPr>
        <w:t xml:space="preserve"> помощи, направленной на компенсацию дефицитов эмоционального развития и формирование осознанной </w:t>
      </w:r>
      <w:proofErr w:type="spellStart"/>
      <w:r w:rsidR="0082670A" w:rsidRPr="00EA6088">
        <w:rPr>
          <w:sz w:val="26"/>
          <w:szCs w:val="26"/>
        </w:rPr>
        <w:t>саморегуляции</w:t>
      </w:r>
      <w:proofErr w:type="spellEnd"/>
      <w:r w:rsidR="0082670A" w:rsidRPr="00EA6088">
        <w:rPr>
          <w:sz w:val="26"/>
          <w:szCs w:val="26"/>
        </w:rPr>
        <w:t xml:space="preserve"> познавательной деятельности и поведения; </w:t>
      </w:r>
    </w:p>
    <w:p w:rsidR="0082670A" w:rsidRPr="00EA6088" w:rsidRDefault="008537A6" w:rsidP="00EA6088">
      <w:pPr>
        <w:pStyle w:val="Default"/>
        <w:spacing w:after="56"/>
        <w:jc w:val="both"/>
        <w:rPr>
          <w:sz w:val="26"/>
          <w:szCs w:val="26"/>
        </w:rPr>
      </w:pPr>
      <w:proofErr w:type="gramStart"/>
      <w:r w:rsidRPr="00EA6088">
        <w:rPr>
          <w:sz w:val="26"/>
          <w:szCs w:val="26"/>
        </w:rPr>
        <w:t>-</w:t>
      </w:r>
      <w:r w:rsidR="0082670A" w:rsidRPr="00EA6088">
        <w:rPr>
          <w:sz w:val="26"/>
          <w:szCs w:val="26"/>
        </w:rPr>
        <w:t xml:space="preserve">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roofErr w:type="gramEnd"/>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обеспечение индивидуального темпа обучения и продвижения в образовательном пространстве для разных </w:t>
      </w:r>
      <w:proofErr w:type="gramStart"/>
      <w:r w:rsidR="0082670A" w:rsidRPr="00EA6088">
        <w:rPr>
          <w:sz w:val="26"/>
          <w:szCs w:val="26"/>
        </w:rPr>
        <w:t>категорий</w:t>
      </w:r>
      <w:proofErr w:type="gramEnd"/>
      <w:r w:rsidR="0082670A" w:rsidRPr="00EA6088">
        <w:rPr>
          <w:sz w:val="26"/>
          <w:szCs w:val="26"/>
        </w:rPr>
        <w:t xml:space="preserve"> обучающихся с ЗПР; </w:t>
      </w:r>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 профилактика и коррекция </w:t>
      </w:r>
      <w:proofErr w:type="spellStart"/>
      <w:r w:rsidR="0082670A" w:rsidRPr="00EA6088">
        <w:rPr>
          <w:sz w:val="26"/>
          <w:szCs w:val="26"/>
        </w:rPr>
        <w:t>социокультурной</w:t>
      </w:r>
      <w:proofErr w:type="spellEnd"/>
      <w:r w:rsidR="0082670A" w:rsidRPr="00EA6088">
        <w:rPr>
          <w:sz w:val="26"/>
          <w:szCs w:val="26"/>
        </w:rPr>
        <w:t xml:space="preserve"> и </w:t>
      </w:r>
      <w:proofErr w:type="gramStart"/>
      <w:r w:rsidR="0082670A" w:rsidRPr="00EA6088">
        <w:rPr>
          <w:sz w:val="26"/>
          <w:szCs w:val="26"/>
        </w:rPr>
        <w:t>школьной</w:t>
      </w:r>
      <w:proofErr w:type="gramEnd"/>
      <w:r w:rsidR="0082670A" w:rsidRPr="00EA6088">
        <w:rPr>
          <w:sz w:val="26"/>
          <w:szCs w:val="26"/>
        </w:rPr>
        <w:t xml:space="preserve"> </w:t>
      </w:r>
      <w:proofErr w:type="spellStart"/>
      <w:r w:rsidR="0082670A" w:rsidRPr="00EA6088">
        <w:rPr>
          <w:sz w:val="26"/>
          <w:szCs w:val="26"/>
        </w:rPr>
        <w:t>дезадаптации</w:t>
      </w:r>
      <w:proofErr w:type="spellEnd"/>
      <w:r w:rsidR="0082670A" w:rsidRPr="00EA6088">
        <w:rPr>
          <w:sz w:val="26"/>
          <w:szCs w:val="26"/>
        </w:rPr>
        <w:t xml:space="preserve">;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постоянный (пошаговый) мониторинг результативности образования и </w:t>
      </w:r>
      <w:proofErr w:type="spellStart"/>
      <w:r w:rsidR="0082670A" w:rsidRPr="00EA6088">
        <w:rPr>
          <w:sz w:val="26"/>
          <w:szCs w:val="26"/>
        </w:rPr>
        <w:t>сформированности</w:t>
      </w:r>
      <w:proofErr w:type="spellEnd"/>
      <w:r w:rsidR="0082670A" w:rsidRPr="00EA6088">
        <w:rPr>
          <w:sz w:val="26"/>
          <w:szCs w:val="26"/>
        </w:rPr>
        <w:t xml:space="preserve"> социальной компетенции </w:t>
      </w:r>
      <w:proofErr w:type="gramStart"/>
      <w:r w:rsidR="0082670A" w:rsidRPr="00EA6088">
        <w:rPr>
          <w:sz w:val="26"/>
          <w:szCs w:val="26"/>
        </w:rPr>
        <w:t>обучающихся</w:t>
      </w:r>
      <w:proofErr w:type="gramEnd"/>
      <w:r w:rsidR="0082670A" w:rsidRPr="00EA6088">
        <w:rPr>
          <w:sz w:val="26"/>
          <w:szCs w:val="26"/>
        </w:rPr>
        <w:t xml:space="preserve">, уровня и динамики психофизического развития;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обеспечение непрерывного </w:t>
      </w:r>
      <w:proofErr w:type="gramStart"/>
      <w:r w:rsidR="0082670A" w:rsidRPr="00EA6088">
        <w:rPr>
          <w:sz w:val="26"/>
          <w:szCs w:val="26"/>
        </w:rPr>
        <w:t>контроля за</w:t>
      </w:r>
      <w:proofErr w:type="gramEnd"/>
      <w:r w:rsidR="0082670A" w:rsidRPr="00EA6088">
        <w:rPr>
          <w:sz w:val="26"/>
          <w:szCs w:val="26"/>
        </w:rPr>
        <w:t xml:space="preserve">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постоянное стимулирование познавательной активности, побуждение интереса к себе, окружающему предметному и социальному миру;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постоянная помощь в осмыслении и расширении контекста усваиваемых знаний, в закреплении и совершенствовании освоенных умений;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специальное обучение «переносу» сформированных знаний и умений в новые ситуации взаимодействия с действительностью;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использование преимущественно позитивных сре</w:t>
      </w:r>
      <w:proofErr w:type="gramStart"/>
      <w:r w:rsidR="0082670A" w:rsidRPr="00EA6088">
        <w:rPr>
          <w:sz w:val="26"/>
          <w:szCs w:val="26"/>
        </w:rPr>
        <w:t>дств ст</w:t>
      </w:r>
      <w:proofErr w:type="gramEnd"/>
      <w:r w:rsidR="0082670A" w:rsidRPr="00EA6088">
        <w:rPr>
          <w:sz w:val="26"/>
          <w:szCs w:val="26"/>
        </w:rPr>
        <w:t xml:space="preserve">имуляции деятельности и поведения; </w:t>
      </w:r>
    </w:p>
    <w:p w:rsidR="0082670A" w:rsidRPr="00EA6088" w:rsidRDefault="008537A6" w:rsidP="0082670A">
      <w:pPr>
        <w:pStyle w:val="Default"/>
        <w:rPr>
          <w:sz w:val="26"/>
          <w:szCs w:val="26"/>
        </w:rPr>
      </w:pPr>
      <w:r w:rsidRPr="00EA6088">
        <w:rPr>
          <w:sz w:val="26"/>
          <w:szCs w:val="26"/>
        </w:rPr>
        <w:t>-</w:t>
      </w:r>
      <w:r w:rsidR="0082670A" w:rsidRPr="00EA6088">
        <w:rPr>
          <w:sz w:val="26"/>
          <w:szCs w:val="26"/>
        </w:rPr>
        <w:t xml:space="preserve">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w:t>
      </w:r>
    </w:p>
    <w:p w:rsidR="00914807" w:rsidRPr="00EA6088" w:rsidRDefault="00914807" w:rsidP="00914807">
      <w:pPr>
        <w:pStyle w:val="Default"/>
        <w:rPr>
          <w:sz w:val="26"/>
          <w:szCs w:val="26"/>
        </w:rPr>
      </w:pPr>
    </w:p>
    <w:p w:rsidR="00914807" w:rsidRPr="00EA6088" w:rsidRDefault="008537A6" w:rsidP="00914807">
      <w:pPr>
        <w:pStyle w:val="Default"/>
        <w:spacing w:after="55"/>
        <w:rPr>
          <w:sz w:val="26"/>
          <w:szCs w:val="26"/>
        </w:rPr>
      </w:pPr>
      <w:r w:rsidRPr="00EA6088">
        <w:rPr>
          <w:sz w:val="26"/>
          <w:szCs w:val="26"/>
        </w:rPr>
        <w:lastRenderedPageBreak/>
        <w:t>-</w:t>
      </w:r>
      <w:r w:rsidR="00914807" w:rsidRPr="00EA6088">
        <w:rPr>
          <w:sz w:val="26"/>
          <w:szCs w:val="26"/>
        </w:rPr>
        <w:t xml:space="preserve">специальная </w:t>
      </w:r>
      <w:proofErr w:type="spellStart"/>
      <w:r w:rsidR="00914807" w:rsidRPr="00EA6088">
        <w:rPr>
          <w:sz w:val="26"/>
          <w:szCs w:val="26"/>
        </w:rPr>
        <w:t>психокоррекционная</w:t>
      </w:r>
      <w:proofErr w:type="spellEnd"/>
      <w:r w:rsidR="00914807" w:rsidRPr="00EA6088">
        <w:rPr>
          <w:sz w:val="26"/>
          <w:szCs w:val="26"/>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914807" w:rsidRDefault="008537A6" w:rsidP="00914807">
      <w:pPr>
        <w:pStyle w:val="Default"/>
        <w:rPr>
          <w:sz w:val="26"/>
          <w:szCs w:val="26"/>
        </w:rPr>
      </w:pPr>
      <w:proofErr w:type="gramStart"/>
      <w:r w:rsidRPr="00EA6088">
        <w:rPr>
          <w:sz w:val="26"/>
          <w:szCs w:val="26"/>
        </w:rPr>
        <w:t>-</w:t>
      </w:r>
      <w:r w:rsidR="00914807" w:rsidRPr="00EA6088">
        <w:rPr>
          <w:sz w:val="26"/>
          <w:szCs w:val="26"/>
        </w:rPr>
        <w:t xml:space="preserve"> 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 </w:t>
      </w:r>
      <w:proofErr w:type="gramEnd"/>
    </w:p>
    <w:p w:rsidR="0009592B" w:rsidRPr="00EA6088" w:rsidRDefault="0009592B" w:rsidP="00914807">
      <w:pPr>
        <w:pStyle w:val="Default"/>
        <w:rPr>
          <w:sz w:val="26"/>
          <w:szCs w:val="26"/>
        </w:rPr>
      </w:pPr>
    </w:p>
    <w:p w:rsidR="00914807" w:rsidRPr="00EA6088" w:rsidRDefault="00914807" w:rsidP="00914807">
      <w:pPr>
        <w:pStyle w:val="Default"/>
        <w:rPr>
          <w:sz w:val="26"/>
          <w:szCs w:val="26"/>
        </w:rPr>
      </w:pPr>
      <w:r w:rsidRPr="00EA6088">
        <w:rPr>
          <w:b/>
          <w:bCs/>
          <w:sz w:val="26"/>
          <w:szCs w:val="26"/>
        </w:rPr>
        <w:t xml:space="preserve">1.2. ПЛАНИРУЕМЫЕ РЕЗУЛЬТАТЫ ОСВОЕНИЯ </w:t>
      </w:r>
    </w:p>
    <w:p w:rsidR="00914807" w:rsidRPr="00EA6088" w:rsidRDefault="00914807" w:rsidP="00914807">
      <w:pPr>
        <w:pStyle w:val="Default"/>
        <w:rPr>
          <w:sz w:val="26"/>
          <w:szCs w:val="26"/>
        </w:rPr>
      </w:pPr>
      <w:r w:rsidRPr="00EA6088">
        <w:rPr>
          <w:b/>
          <w:bCs/>
          <w:sz w:val="26"/>
          <w:szCs w:val="26"/>
        </w:rPr>
        <w:t xml:space="preserve">ОБУЧАЮЩИМИСЯ С ЗПР АООП НОО </w:t>
      </w:r>
    </w:p>
    <w:p w:rsidR="00914807" w:rsidRPr="00EA6088" w:rsidRDefault="00914807" w:rsidP="00914807">
      <w:pPr>
        <w:pStyle w:val="Default"/>
        <w:rPr>
          <w:sz w:val="26"/>
          <w:szCs w:val="26"/>
        </w:rPr>
      </w:pPr>
      <w:r w:rsidRPr="00EA6088">
        <w:rPr>
          <w:sz w:val="26"/>
          <w:szCs w:val="26"/>
        </w:rPr>
        <w:t xml:space="preserve">Личностные, </w:t>
      </w:r>
      <w:proofErr w:type="spellStart"/>
      <w:r w:rsidRPr="00EA6088">
        <w:rPr>
          <w:sz w:val="26"/>
          <w:szCs w:val="26"/>
        </w:rPr>
        <w:t>метапредметные</w:t>
      </w:r>
      <w:proofErr w:type="spellEnd"/>
      <w:r w:rsidRPr="00EA6088">
        <w:rPr>
          <w:sz w:val="26"/>
          <w:szCs w:val="26"/>
        </w:rPr>
        <w:t xml:space="preserve"> и предметные резуль</w:t>
      </w:r>
      <w:r w:rsidR="00490618">
        <w:rPr>
          <w:sz w:val="26"/>
          <w:szCs w:val="26"/>
        </w:rPr>
        <w:t xml:space="preserve">таты освоения </w:t>
      </w:r>
      <w:proofErr w:type="gramStart"/>
      <w:r w:rsidR="00490618">
        <w:rPr>
          <w:sz w:val="26"/>
          <w:szCs w:val="26"/>
        </w:rPr>
        <w:t>обучающимися</w:t>
      </w:r>
      <w:proofErr w:type="gramEnd"/>
      <w:r w:rsidR="00490618">
        <w:rPr>
          <w:sz w:val="26"/>
          <w:szCs w:val="26"/>
        </w:rPr>
        <w:t xml:space="preserve"> </w:t>
      </w:r>
      <w:r w:rsidRPr="00EA6088">
        <w:rPr>
          <w:sz w:val="26"/>
          <w:szCs w:val="26"/>
        </w:rPr>
        <w:t xml:space="preserve"> АООП НОО соответствуют ФГОС НОО и отражены в пл</w:t>
      </w:r>
      <w:r w:rsidR="008537A6" w:rsidRPr="00EA6088">
        <w:rPr>
          <w:sz w:val="26"/>
          <w:szCs w:val="26"/>
        </w:rPr>
        <w:t>анируемых результатах ООП НОО МБ</w:t>
      </w:r>
      <w:r w:rsidRPr="00EA6088">
        <w:rPr>
          <w:sz w:val="26"/>
          <w:szCs w:val="26"/>
        </w:rPr>
        <w:t>ОУ «</w:t>
      </w:r>
      <w:r w:rsidR="0009592B">
        <w:rPr>
          <w:sz w:val="26"/>
          <w:szCs w:val="26"/>
        </w:rPr>
        <w:t>Жариковская</w:t>
      </w:r>
      <w:r w:rsidR="00026A38">
        <w:rPr>
          <w:sz w:val="26"/>
          <w:szCs w:val="26"/>
        </w:rPr>
        <w:t xml:space="preserve"> СОШ</w:t>
      </w:r>
      <w:r w:rsidR="008537A6" w:rsidRPr="00EA6088">
        <w:rPr>
          <w:sz w:val="26"/>
          <w:szCs w:val="26"/>
        </w:rPr>
        <w:t xml:space="preserve"> ПМР»</w:t>
      </w:r>
      <w:r w:rsidRPr="00EA6088">
        <w:rPr>
          <w:sz w:val="26"/>
          <w:szCs w:val="26"/>
        </w:rPr>
        <w:t>.</w:t>
      </w:r>
    </w:p>
    <w:p w:rsidR="00914807" w:rsidRPr="00EA6088" w:rsidRDefault="00914807" w:rsidP="00914807">
      <w:pPr>
        <w:pStyle w:val="Default"/>
        <w:rPr>
          <w:sz w:val="26"/>
          <w:szCs w:val="26"/>
        </w:rPr>
      </w:pPr>
      <w:r w:rsidRPr="00EA6088">
        <w:rPr>
          <w:sz w:val="26"/>
          <w:szCs w:val="26"/>
        </w:rPr>
        <w:t>Планируемые резуль</w:t>
      </w:r>
      <w:r w:rsidR="00490618">
        <w:rPr>
          <w:sz w:val="26"/>
          <w:szCs w:val="26"/>
        </w:rPr>
        <w:t xml:space="preserve">таты освоения обучающимися </w:t>
      </w:r>
      <w:r w:rsidRPr="00EA6088">
        <w:rPr>
          <w:sz w:val="26"/>
          <w:szCs w:val="26"/>
        </w:rPr>
        <w:t xml:space="preserve"> АООП НОО дополняются результатами освоения программы коррекционной работы. </w:t>
      </w:r>
    </w:p>
    <w:p w:rsidR="00914807" w:rsidRPr="00EA6088" w:rsidRDefault="00914807" w:rsidP="00914807">
      <w:pPr>
        <w:pStyle w:val="Default"/>
        <w:rPr>
          <w:sz w:val="26"/>
          <w:szCs w:val="26"/>
        </w:rPr>
      </w:pPr>
      <w:r w:rsidRPr="00EA6088">
        <w:rPr>
          <w:b/>
          <w:bCs/>
          <w:sz w:val="26"/>
          <w:szCs w:val="26"/>
        </w:rPr>
        <w:t xml:space="preserve">1.2.1 Планируемые результаты освоения </w:t>
      </w:r>
      <w:proofErr w:type="gramStart"/>
      <w:r w:rsidRPr="00EA6088">
        <w:rPr>
          <w:b/>
          <w:bCs/>
          <w:sz w:val="26"/>
          <w:szCs w:val="26"/>
        </w:rPr>
        <w:t>обучающимися</w:t>
      </w:r>
      <w:proofErr w:type="gramEnd"/>
      <w:r w:rsidRPr="00EA6088">
        <w:rPr>
          <w:b/>
          <w:bCs/>
          <w:sz w:val="26"/>
          <w:szCs w:val="26"/>
        </w:rPr>
        <w:t xml:space="preserve"> с задержкой психического развития программы коррекционной работы </w:t>
      </w:r>
    </w:p>
    <w:p w:rsidR="00914807" w:rsidRPr="00EA6088" w:rsidRDefault="00914807" w:rsidP="00914807">
      <w:pPr>
        <w:pStyle w:val="Default"/>
        <w:rPr>
          <w:sz w:val="26"/>
          <w:szCs w:val="26"/>
        </w:rPr>
      </w:pPr>
      <w:r w:rsidRPr="00EA6088">
        <w:rPr>
          <w:sz w:val="26"/>
          <w:szCs w:val="26"/>
        </w:rPr>
        <w:t xml:space="preserve">Результаты освоения программы коррекционной работы отражают </w:t>
      </w:r>
      <w:proofErr w:type="spellStart"/>
      <w:r w:rsidRPr="00EA6088">
        <w:rPr>
          <w:sz w:val="26"/>
          <w:szCs w:val="26"/>
        </w:rPr>
        <w:t>сформированность</w:t>
      </w:r>
      <w:proofErr w:type="spellEnd"/>
      <w:r w:rsidRPr="00EA6088">
        <w:rPr>
          <w:sz w:val="26"/>
          <w:szCs w:val="26"/>
        </w:rPr>
        <w:t xml:space="preserve">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 </w:t>
      </w:r>
    </w:p>
    <w:p w:rsidR="00914807" w:rsidRPr="00EA6088" w:rsidRDefault="00914807" w:rsidP="00914807">
      <w:pPr>
        <w:pStyle w:val="Default"/>
        <w:rPr>
          <w:sz w:val="26"/>
          <w:szCs w:val="26"/>
        </w:rPr>
      </w:pPr>
      <w:r w:rsidRPr="00EA6088">
        <w:rPr>
          <w:sz w:val="26"/>
          <w:szCs w:val="26"/>
        </w:rPr>
        <w:t>адекватных представлений о собственных возможностях, о насущно необходимом жизнеобеспечении</w:t>
      </w:r>
      <w:r w:rsidRPr="00EA6088">
        <w:rPr>
          <w:b/>
          <w:bCs/>
          <w:sz w:val="26"/>
          <w:szCs w:val="26"/>
        </w:rPr>
        <w:t xml:space="preserve">, </w:t>
      </w:r>
      <w:proofErr w:type="gramStart"/>
      <w:r w:rsidRPr="00EA6088">
        <w:rPr>
          <w:sz w:val="26"/>
          <w:szCs w:val="26"/>
        </w:rPr>
        <w:t>проявляющееся</w:t>
      </w:r>
      <w:proofErr w:type="gramEnd"/>
      <w:r w:rsidRPr="00EA6088">
        <w:rPr>
          <w:sz w:val="26"/>
          <w:szCs w:val="26"/>
        </w:rPr>
        <w:t xml:space="preserve">: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различать учебные ситуации, в которых необходима посторонняя помощь для её разрешения, с ситуациями, в которых решение можно найти самому;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обратиться к учителю при затруднениях в учебном процессе, сформулировать запрос о специальной помощи;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умении использовать помощь взрослого для разрешения затруднения, давать адекватную обратную связь учителю: понимаю или не понимаю; в умении написать при необходимости SMS-сообщение, правильно выбрать адресата (близкого человека), корректно и точно сформулировать возникшую проблему. </w:t>
      </w:r>
    </w:p>
    <w:p w:rsidR="00914807" w:rsidRPr="00EA6088" w:rsidRDefault="00914807" w:rsidP="00914807">
      <w:pPr>
        <w:pStyle w:val="Default"/>
        <w:rPr>
          <w:sz w:val="26"/>
          <w:szCs w:val="26"/>
        </w:rPr>
      </w:pPr>
    </w:p>
    <w:p w:rsidR="00914807" w:rsidRPr="00EA6088" w:rsidRDefault="00914807" w:rsidP="00914807">
      <w:pPr>
        <w:pStyle w:val="Default"/>
        <w:rPr>
          <w:sz w:val="26"/>
          <w:szCs w:val="26"/>
        </w:rPr>
      </w:pPr>
      <w:r w:rsidRPr="00EA6088">
        <w:rPr>
          <w:sz w:val="26"/>
          <w:szCs w:val="26"/>
        </w:rPr>
        <w:t>Овладение социально-бытовыми умениями, используемыми в повседневной жизни, проявляющееся</w:t>
      </w:r>
      <w:r w:rsidRPr="00EA6088">
        <w:rPr>
          <w:b/>
          <w:bCs/>
          <w:sz w:val="26"/>
          <w:szCs w:val="26"/>
        </w:rPr>
        <w:t xml:space="preserve">: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включаться в разнообразные повседневные дела, принимать посильное участие;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rsidR="00914807" w:rsidRPr="00EA6088" w:rsidRDefault="00476AA8" w:rsidP="00476AA8">
      <w:pPr>
        <w:pStyle w:val="Default"/>
        <w:rPr>
          <w:sz w:val="26"/>
          <w:szCs w:val="26"/>
        </w:rPr>
      </w:pPr>
      <w:r w:rsidRPr="00EA6088">
        <w:rPr>
          <w:color w:val="auto"/>
          <w:sz w:val="26"/>
          <w:szCs w:val="26"/>
        </w:rPr>
        <w:lastRenderedPageBreak/>
        <w:t>-</w:t>
      </w:r>
      <w:r w:rsidR="00914807" w:rsidRPr="00EA6088">
        <w:rPr>
          <w:color w:val="auto"/>
          <w:sz w:val="26"/>
          <w:szCs w:val="26"/>
        </w:rPr>
        <w:t xml:space="preserve"> в расширении представлений об устройстве школьной жизни, участии в повседневной жизни класса, принятии на себя обязанностей наряду с другими</w:t>
      </w:r>
      <w:r w:rsidR="0001545E">
        <w:rPr>
          <w:color w:val="auto"/>
          <w:sz w:val="26"/>
          <w:szCs w:val="26"/>
        </w:rPr>
        <w:t xml:space="preserve"> </w:t>
      </w:r>
      <w:r w:rsidR="00914807" w:rsidRPr="00EA6088">
        <w:rPr>
          <w:color w:val="auto"/>
          <w:sz w:val="26"/>
          <w:szCs w:val="26"/>
        </w:rPr>
        <w:t xml:space="preserve">детьми;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ориентироваться в пространстве школы и просить помощи </w:t>
      </w:r>
      <w:proofErr w:type="gramStart"/>
      <w:r w:rsidR="00914807" w:rsidRPr="00EA6088">
        <w:rPr>
          <w:color w:val="auto"/>
          <w:sz w:val="26"/>
          <w:szCs w:val="26"/>
        </w:rPr>
        <w:t>в</w:t>
      </w:r>
      <w:proofErr w:type="gramEnd"/>
    </w:p>
    <w:p w:rsidR="00914807" w:rsidRPr="00EA6088" w:rsidRDefault="00914807" w:rsidP="00914807">
      <w:pPr>
        <w:pStyle w:val="Default"/>
        <w:rPr>
          <w:color w:val="auto"/>
          <w:sz w:val="26"/>
          <w:szCs w:val="26"/>
        </w:rPr>
      </w:pPr>
      <w:proofErr w:type="gramStart"/>
      <w:r w:rsidRPr="00EA6088">
        <w:rPr>
          <w:color w:val="auto"/>
          <w:sz w:val="26"/>
          <w:szCs w:val="26"/>
        </w:rPr>
        <w:t>случае</w:t>
      </w:r>
      <w:proofErr w:type="gramEnd"/>
      <w:r w:rsidRPr="00EA6088">
        <w:rPr>
          <w:color w:val="auto"/>
          <w:sz w:val="26"/>
          <w:szCs w:val="26"/>
        </w:rPr>
        <w:t xml:space="preserve"> затруднений, ориентироваться в расписании занятий;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включаться в разнообразные повседневные школьные дела, принимать посильное участие, брать на себя ответственность. </w:t>
      </w:r>
    </w:p>
    <w:p w:rsidR="00914807" w:rsidRPr="00EA6088" w:rsidRDefault="00914807" w:rsidP="00914807">
      <w:pPr>
        <w:pStyle w:val="Default"/>
        <w:rPr>
          <w:color w:val="auto"/>
          <w:sz w:val="26"/>
          <w:szCs w:val="26"/>
        </w:rPr>
      </w:pPr>
    </w:p>
    <w:p w:rsidR="00914807" w:rsidRPr="00EA6088" w:rsidRDefault="00914807" w:rsidP="00914807">
      <w:pPr>
        <w:pStyle w:val="Default"/>
        <w:rPr>
          <w:color w:val="auto"/>
          <w:sz w:val="26"/>
          <w:szCs w:val="26"/>
        </w:rPr>
      </w:pPr>
      <w:r w:rsidRPr="00EA6088">
        <w:rPr>
          <w:color w:val="auto"/>
          <w:sz w:val="26"/>
          <w:szCs w:val="26"/>
        </w:rPr>
        <w:t xml:space="preserve">Овладение навыками коммуникации и принятыми ритуалами социального взаимодействия, проявляющееся: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расширении знаний правил коммуникации;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расширении и обогащении опыта коммуникации ребёнка в ближнем и дальнем окружении, расширении круга ситуаций, в которых </w:t>
      </w:r>
      <w:proofErr w:type="gramStart"/>
      <w:r w:rsidR="00914807" w:rsidRPr="00EA6088">
        <w:rPr>
          <w:color w:val="auto"/>
          <w:sz w:val="26"/>
          <w:szCs w:val="26"/>
        </w:rPr>
        <w:t>обучающийся</w:t>
      </w:r>
      <w:proofErr w:type="gramEnd"/>
      <w:r w:rsidR="00914807" w:rsidRPr="00EA6088">
        <w:rPr>
          <w:color w:val="auto"/>
          <w:sz w:val="26"/>
          <w:szCs w:val="26"/>
        </w:rPr>
        <w:t xml:space="preserve"> может использовать коммуникацию как средство достижения цели;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умении решать актуальные школьные и житейские задачи, используя коммуникацию как средство достижения цели (вербальную, невербальную);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умении начать и поддержать разговор, задать вопрос, выразить свои намерения, просьбу, пожелание, опасения, завершить разговор;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корректно выразить отказ и недовольство, благодарность, </w:t>
      </w:r>
    </w:p>
    <w:p w:rsidR="00914807" w:rsidRPr="00EA6088" w:rsidRDefault="00914807" w:rsidP="00914807">
      <w:pPr>
        <w:pStyle w:val="Default"/>
        <w:rPr>
          <w:color w:val="auto"/>
          <w:sz w:val="26"/>
          <w:szCs w:val="26"/>
        </w:rPr>
      </w:pPr>
      <w:r w:rsidRPr="00EA6088">
        <w:rPr>
          <w:color w:val="auto"/>
          <w:sz w:val="26"/>
          <w:szCs w:val="26"/>
        </w:rPr>
        <w:t xml:space="preserve">сочувствие и т.д.;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в умении получать и уточнять информацию от собеседника;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в освоении культурных форм выражения своих чувств. </w:t>
      </w:r>
    </w:p>
    <w:p w:rsidR="00914807" w:rsidRPr="00EA6088" w:rsidRDefault="00914807" w:rsidP="00914807">
      <w:pPr>
        <w:pStyle w:val="Default"/>
        <w:rPr>
          <w:color w:val="auto"/>
          <w:sz w:val="26"/>
          <w:szCs w:val="26"/>
        </w:rPr>
      </w:pPr>
      <w:r w:rsidRPr="00EA6088">
        <w:rPr>
          <w:color w:val="auto"/>
          <w:sz w:val="26"/>
          <w:szCs w:val="26"/>
        </w:rPr>
        <w:t xml:space="preserve">Способность к осмыслению и дифференциации картины мира, ее пространственно-временной организации, проявляющаяся: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расширении представлений о целостной и подробной картине мира, упорядоченной в пространстве и времени, адекватных возрасту ребёнка;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умении накапливать личные впечатления, связанные с явлениями окружающего мира;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устанавливать взаимосвязь между природным порядком и ходом </w:t>
      </w:r>
    </w:p>
    <w:p w:rsidR="00914807" w:rsidRPr="00EA6088" w:rsidRDefault="00914807" w:rsidP="00914807">
      <w:pPr>
        <w:pStyle w:val="Default"/>
        <w:rPr>
          <w:color w:val="auto"/>
          <w:sz w:val="26"/>
          <w:szCs w:val="26"/>
        </w:rPr>
      </w:pPr>
    </w:p>
    <w:p w:rsidR="00914807" w:rsidRPr="00EA6088" w:rsidRDefault="00914807" w:rsidP="00914807">
      <w:pPr>
        <w:pStyle w:val="Default"/>
        <w:rPr>
          <w:color w:val="auto"/>
          <w:sz w:val="26"/>
          <w:szCs w:val="26"/>
        </w:rPr>
      </w:pPr>
      <w:r w:rsidRPr="00EA6088">
        <w:rPr>
          <w:color w:val="auto"/>
          <w:sz w:val="26"/>
          <w:szCs w:val="26"/>
        </w:rPr>
        <w:t xml:space="preserve">собственной жизни в семье и в школе;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умении устанавливать взаимосвязь общественного порядка и уклада собственной жизни в семье и в школе, соответствовать этому порядку; </w:t>
      </w:r>
    </w:p>
    <w:p w:rsidR="00914807" w:rsidRPr="00EA6088" w:rsidRDefault="00476AA8" w:rsidP="00914807">
      <w:pPr>
        <w:pStyle w:val="Default"/>
        <w:spacing w:after="55"/>
        <w:rPr>
          <w:color w:val="auto"/>
          <w:sz w:val="26"/>
          <w:szCs w:val="26"/>
        </w:rPr>
      </w:pPr>
      <w:r w:rsidRPr="00EA6088">
        <w:rPr>
          <w:color w:val="auto"/>
          <w:sz w:val="26"/>
          <w:szCs w:val="26"/>
        </w:rPr>
        <w:lastRenderedPageBreak/>
        <w:t>-</w:t>
      </w:r>
      <w:r w:rsidR="00914807" w:rsidRPr="00EA6088">
        <w:rPr>
          <w:color w:val="auto"/>
          <w:sz w:val="26"/>
          <w:szCs w:val="26"/>
        </w:rPr>
        <w:t xml:space="preserve"> в развитии любознательности, наблюдательности, способности замечать новое, задавать вопросы;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развитии активности во взаимодействии с миром, понимании собственной результативности; </w:t>
      </w:r>
    </w:p>
    <w:p w:rsidR="00914807" w:rsidRPr="00EA6088" w:rsidRDefault="00914807" w:rsidP="00914807">
      <w:pPr>
        <w:pStyle w:val="Default"/>
        <w:rPr>
          <w:sz w:val="26"/>
          <w:szCs w:val="26"/>
        </w:rPr>
      </w:pPr>
    </w:p>
    <w:p w:rsidR="00914807" w:rsidRPr="00EA6088" w:rsidRDefault="00476AA8" w:rsidP="00914807">
      <w:pPr>
        <w:pStyle w:val="Default"/>
        <w:spacing w:after="57"/>
        <w:rPr>
          <w:sz w:val="26"/>
          <w:szCs w:val="26"/>
        </w:rPr>
      </w:pPr>
      <w:r w:rsidRPr="00EA6088">
        <w:rPr>
          <w:sz w:val="26"/>
          <w:szCs w:val="26"/>
        </w:rPr>
        <w:t>-</w:t>
      </w:r>
      <w:r w:rsidR="00914807" w:rsidRPr="00EA6088">
        <w:rPr>
          <w:sz w:val="26"/>
          <w:szCs w:val="26"/>
        </w:rPr>
        <w:t xml:space="preserve">в накоплении опыта освоения нового при помощи экскурсий и путешествий; </w:t>
      </w:r>
    </w:p>
    <w:p w:rsidR="00914807" w:rsidRPr="00EA6088" w:rsidRDefault="00476AA8" w:rsidP="00914807">
      <w:pPr>
        <w:pStyle w:val="Default"/>
        <w:spacing w:after="57"/>
        <w:rPr>
          <w:sz w:val="26"/>
          <w:szCs w:val="26"/>
        </w:rPr>
      </w:pPr>
      <w:r w:rsidRPr="00EA6088">
        <w:rPr>
          <w:sz w:val="26"/>
          <w:szCs w:val="26"/>
        </w:rPr>
        <w:t>-</w:t>
      </w:r>
      <w:r w:rsidR="00914807" w:rsidRPr="00EA6088">
        <w:rPr>
          <w:sz w:val="26"/>
          <w:szCs w:val="26"/>
        </w:rPr>
        <w:t xml:space="preserve"> в умении передать свои впечатления, соображения, умозаключения так, чтобы быть понятым другим человеком; в умении принимать и включать в свой личный опыт жизненный опыт других людей;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способности взаимодействовать с другими людьми, умении делиться своими воспоминаниями, впечатлениями и планами. </w:t>
      </w:r>
    </w:p>
    <w:p w:rsidR="00914807" w:rsidRPr="00EA6088" w:rsidRDefault="00914807" w:rsidP="00914807">
      <w:pPr>
        <w:pStyle w:val="Default"/>
        <w:rPr>
          <w:sz w:val="26"/>
          <w:szCs w:val="26"/>
        </w:rPr>
      </w:pPr>
      <w:r w:rsidRPr="00EA6088">
        <w:rPr>
          <w:sz w:val="26"/>
          <w:szCs w:val="26"/>
        </w:rPr>
        <w:t xml:space="preserve">Способность к осмыслению социального окружения, своего места в нем, принятие соответствующих возрасту ценностей и социальных ролей, проявляющаяся: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в знании правил поведения в разных социальных ситуациях с людьми </w:t>
      </w:r>
    </w:p>
    <w:p w:rsidR="00914807" w:rsidRPr="00EA6088" w:rsidRDefault="00914807" w:rsidP="00914807">
      <w:pPr>
        <w:pStyle w:val="Default"/>
        <w:rPr>
          <w:sz w:val="26"/>
          <w:szCs w:val="26"/>
        </w:rPr>
      </w:pPr>
      <w:r w:rsidRPr="00EA6088">
        <w:rPr>
          <w:sz w:val="26"/>
          <w:szCs w:val="26"/>
        </w:rPr>
        <w:t xml:space="preserve">разного статуса, с </w:t>
      </w:r>
      <w:proofErr w:type="gramStart"/>
      <w:r w:rsidRPr="00EA6088">
        <w:rPr>
          <w:sz w:val="26"/>
          <w:szCs w:val="26"/>
        </w:rPr>
        <w:t>близкими</w:t>
      </w:r>
      <w:proofErr w:type="gramEnd"/>
      <w:r w:rsidRPr="00EA6088">
        <w:rPr>
          <w:sz w:val="26"/>
          <w:szCs w:val="26"/>
        </w:rPr>
        <w:t xml:space="preserve"> в семье;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с учителями и учениками в школе;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со знакомыми и незнакомыми людьми;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освоение необходимых социальных ритуалов, </w:t>
      </w:r>
      <w:proofErr w:type="gramStart"/>
      <w:r w:rsidR="00914807" w:rsidRPr="00EA6088">
        <w:rPr>
          <w:sz w:val="26"/>
          <w:szCs w:val="26"/>
        </w:rPr>
        <w:t>умении</w:t>
      </w:r>
      <w:proofErr w:type="gramEnd"/>
      <w:r w:rsidR="00914807" w:rsidRPr="00EA6088">
        <w:rPr>
          <w:sz w:val="26"/>
          <w:szCs w:val="26"/>
        </w:rPr>
        <w:t xml:space="preserve">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освоении возможностей и допустимых границ социальных контактов, выработки адекватной дистанции в зависимости от ситуации общения;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умении проявлять инициативу, корректно устанавливать и ограничивать </w:t>
      </w:r>
    </w:p>
    <w:p w:rsidR="00914807" w:rsidRPr="00EA6088" w:rsidRDefault="00914807" w:rsidP="00914807">
      <w:pPr>
        <w:pStyle w:val="Default"/>
        <w:rPr>
          <w:sz w:val="26"/>
          <w:szCs w:val="26"/>
        </w:rPr>
      </w:pPr>
      <w:r w:rsidRPr="00EA6088">
        <w:rPr>
          <w:sz w:val="26"/>
          <w:szCs w:val="26"/>
        </w:rPr>
        <w:t xml:space="preserve">контакт;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не быть назойливым в своих просьбах и требованиях, быть благодарным за проявление внимания и оказание помощи;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умении применять формы выражения своих чувств соответственно ситуации социального контакта. </w:t>
      </w:r>
    </w:p>
    <w:p w:rsidR="00914807" w:rsidRPr="00EA6088" w:rsidRDefault="00914807" w:rsidP="00914807">
      <w:pPr>
        <w:pStyle w:val="Default"/>
        <w:rPr>
          <w:sz w:val="26"/>
          <w:szCs w:val="26"/>
        </w:rPr>
      </w:pPr>
    </w:p>
    <w:p w:rsidR="00914807" w:rsidRPr="00EA6088" w:rsidRDefault="00476AA8" w:rsidP="00914807">
      <w:pPr>
        <w:pStyle w:val="Default"/>
        <w:rPr>
          <w:sz w:val="26"/>
          <w:szCs w:val="26"/>
        </w:rPr>
      </w:pPr>
      <w:r w:rsidRPr="00EA6088">
        <w:rPr>
          <w:sz w:val="26"/>
          <w:szCs w:val="26"/>
        </w:rPr>
        <w:t>Планируемые р</w:t>
      </w:r>
      <w:r w:rsidR="00914807" w:rsidRPr="00EA6088">
        <w:rPr>
          <w:sz w:val="26"/>
          <w:szCs w:val="26"/>
        </w:rPr>
        <w:t>езультаты специальной поддержки о</w:t>
      </w:r>
      <w:r w:rsidRPr="00EA6088">
        <w:rPr>
          <w:sz w:val="26"/>
          <w:szCs w:val="26"/>
        </w:rPr>
        <w:t>своения АООП НОО</w:t>
      </w:r>
      <w:r w:rsidR="00914807" w:rsidRPr="00EA6088">
        <w:rPr>
          <w:sz w:val="26"/>
          <w:szCs w:val="26"/>
        </w:rPr>
        <w:t>:</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способность усваивать новый учебный материал, адекватно включаться </w:t>
      </w:r>
      <w:proofErr w:type="gramStart"/>
      <w:r w:rsidR="00914807" w:rsidRPr="00EA6088">
        <w:rPr>
          <w:sz w:val="26"/>
          <w:szCs w:val="26"/>
        </w:rPr>
        <w:t>в</w:t>
      </w:r>
      <w:proofErr w:type="gramEnd"/>
    </w:p>
    <w:p w:rsidR="00914807" w:rsidRPr="00EA6088" w:rsidRDefault="00914807" w:rsidP="00914807">
      <w:pPr>
        <w:pStyle w:val="Default"/>
        <w:rPr>
          <w:sz w:val="26"/>
          <w:szCs w:val="26"/>
        </w:rPr>
      </w:pPr>
    </w:p>
    <w:p w:rsidR="00914807" w:rsidRPr="00EA6088" w:rsidRDefault="00914807" w:rsidP="00914807">
      <w:pPr>
        <w:pStyle w:val="Default"/>
        <w:rPr>
          <w:sz w:val="26"/>
          <w:szCs w:val="26"/>
        </w:rPr>
      </w:pPr>
      <w:r w:rsidRPr="00EA6088">
        <w:rPr>
          <w:sz w:val="26"/>
          <w:szCs w:val="26"/>
        </w:rPr>
        <w:t xml:space="preserve">классные занятия и соответствовать общему темпу занятий; </w:t>
      </w:r>
    </w:p>
    <w:p w:rsidR="00914807" w:rsidRPr="00EA6088" w:rsidRDefault="00914807" w:rsidP="00914807">
      <w:pPr>
        <w:pStyle w:val="Default"/>
        <w:rPr>
          <w:sz w:val="26"/>
          <w:szCs w:val="26"/>
        </w:rPr>
      </w:pPr>
      <w:r w:rsidRPr="00EA6088">
        <w:rPr>
          <w:sz w:val="26"/>
          <w:szCs w:val="26"/>
        </w:rPr>
        <w:t xml:space="preserve">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способность к наблюдательности, умение замечать новое;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стремление к активности и самостоятельности в разных видах предметно- </w:t>
      </w:r>
    </w:p>
    <w:p w:rsidR="00914807" w:rsidRPr="00EA6088" w:rsidRDefault="00914807" w:rsidP="00914807">
      <w:pPr>
        <w:pStyle w:val="Default"/>
        <w:rPr>
          <w:sz w:val="26"/>
          <w:szCs w:val="26"/>
        </w:rPr>
      </w:pPr>
      <w:r w:rsidRPr="00EA6088">
        <w:rPr>
          <w:sz w:val="26"/>
          <w:szCs w:val="26"/>
        </w:rPr>
        <w:t xml:space="preserve">практической деятельности; </w:t>
      </w:r>
    </w:p>
    <w:p w:rsidR="00914807" w:rsidRPr="00EA6088" w:rsidRDefault="00476AA8" w:rsidP="00914807">
      <w:pPr>
        <w:pStyle w:val="Default"/>
        <w:spacing w:after="58"/>
        <w:rPr>
          <w:sz w:val="26"/>
          <w:szCs w:val="26"/>
        </w:rPr>
      </w:pPr>
      <w:r w:rsidRPr="00EA6088">
        <w:rPr>
          <w:sz w:val="26"/>
          <w:szCs w:val="26"/>
        </w:rPr>
        <w:t>-</w:t>
      </w:r>
      <w:r w:rsidR="00914807" w:rsidRPr="00EA6088">
        <w:rPr>
          <w:sz w:val="26"/>
          <w:szCs w:val="26"/>
        </w:rPr>
        <w:t xml:space="preserve"> умение ставить и удерживать цель деятельности; планировать действия; </w:t>
      </w:r>
    </w:p>
    <w:p w:rsidR="00914807" w:rsidRPr="00EA6088" w:rsidRDefault="00476AA8" w:rsidP="00914807">
      <w:pPr>
        <w:pStyle w:val="Default"/>
        <w:rPr>
          <w:sz w:val="26"/>
          <w:szCs w:val="26"/>
        </w:rPr>
      </w:pPr>
      <w:r w:rsidRPr="00EA6088">
        <w:rPr>
          <w:sz w:val="26"/>
          <w:szCs w:val="26"/>
        </w:rPr>
        <w:lastRenderedPageBreak/>
        <w:t>-</w:t>
      </w:r>
      <w:r w:rsidR="00914807" w:rsidRPr="00EA6088">
        <w:rPr>
          <w:sz w:val="26"/>
          <w:szCs w:val="26"/>
        </w:rPr>
        <w:t xml:space="preserve"> определять и сохранять способ действий; исп</w:t>
      </w:r>
      <w:r w:rsidRPr="00EA6088">
        <w:rPr>
          <w:sz w:val="26"/>
          <w:szCs w:val="26"/>
        </w:rPr>
        <w:t xml:space="preserve">ользовать самоконтроль на всех </w:t>
      </w:r>
      <w:r w:rsidR="00914807" w:rsidRPr="00EA6088">
        <w:rPr>
          <w:sz w:val="26"/>
          <w:szCs w:val="26"/>
        </w:rPr>
        <w:t xml:space="preserve">этапах деятельности;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осуществлять словесный отчет о процессе и результатах деятельности; оценивать процесс и результат деятельности;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сформированные в соответствии с требованиями к результатам освоения </w:t>
      </w:r>
    </w:p>
    <w:p w:rsidR="00914807" w:rsidRPr="00EA6088" w:rsidRDefault="00914807" w:rsidP="00914807">
      <w:pPr>
        <w:pStyle w:val="Default"/>
        <w:rPr>
          <w:sz w:val="26"/>
          <w:szCs w:val="26"/>
        </w:rPr>
      </w:pPr>
      <w:r w:rsidRPr="00EA6088">
        <w:rPr>
          <w:sz w:val="26"/>
          <w:szCs w:val="26"/>
        </w:rPr>
        <w:t xml:space="preserve">АООП НОО предметные, </w:t>
      </w:r>
      <w:proofErr w:type="spellStart"/>
      <w:r w:rsidRPr="00EA6088">
        <w:rPr>
          <w:sz w:val="26"/>
          <w:szCs w:val="26"/>
        </w:rPr>
        <w:t>метапредметные</w:t>
      </w:r>
      <w:proofErr w:type="spellEnd"/>
      <w:r w:rsidRPr="00EA6088">
        <w:rPr>
          <w:sz w:val="26"/>
          <w:szCs w:val="26"/>
        </w:rPr>
        <w:t xml:space="preserve"> и личностные результаты;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сформированные в соответствии АООП НОО универсальные учебные действия. </w:t>
      </w:r>
    </w:p>
    <w:p w:rsidR="00914807" w:rsidRDefault="00914807" w:rsidP="00914807">
      <w:pPr>
        <w:pStyle w:val="Default"/>
        <w:rPr>
          <w:sz w:val="26"/>
          <w:szCs w:val="26"/>
        </w:rPr>
      </w:pPr>
      <w:r w:rsidRPr="00EA6088">
        <w:rPr>
          <w:sz w:val="26"/>
          <w:szCs w:val="26"/>
        </w:rPr>
        <w:t xml:space="preserve">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w:t>
      </w:r>
      <w:r w:rsidR="00476AA8" w:rsidRPr="00EA6088">
        <w:rPr>
          <w:sz w:val="26"/>
          <w:szCs w:val="26"/>
        </w:rPr>
        <w:t>образовательными потребностями и отражаются в рабочих программах учителей.</w:t>
      </w:r>
    </w:p>
    <w:p w:rsidR="0009592B" w:rsidRDefault="0009592B" w:rsidP="00914807">
      <w:pPr>
        <w:pStyle w:val="Default"/>
        <w:rPr>
          <w:sz w:val="26"/>
          <w:szCs w:val="26"/>
        </w:rPr>
      </w:pPr>
    </w:p>
    <w:p w:rsidR="0009592B" w:rsidRPr="00EA6088" w:rsidRDefault="0009592B" w:rsidP="00914807">
      <w:pPr>
        <w:pStyle w:val="Default"/>
        <w:rPr>
          <w:sz w:val="26"/>
          <w:szCs w:val="26"/>
        </w:rPr>
      </w:pPr>
    </w:p>
    <w:p w:rsidR="00AB4472" w:rsidRPr="00EA6088" w:rsidRDefault="00AB4472" w:rsidP="00AB4472">
      <w:pPr>
        <w:tabs>
          <w:tab w:val="left" w:pos="0"/>
          <w:tab w:val="right" w:leader="dot" w:pos="9639"/>
        </w:tabs>
        <w:spacing w:after="0" w:line="360" w:lineRule="auto"/>
        <w:ind w:firstLine="709"/>
        <w:jc w:val="both"/>
        <w:rPr>
          <w:rFonts w:ascii="Times New Roman" w:hAnsi="Times New Roman" w:cs="Times New Roman"/>
          <w:b/>
          <w:sz w:val="26"/>
          <w:szCs w:val="26"/>
        </w:rPr>
      </w:pPr>
      <w:r w:rsidRPr="00EA6088">
        <w:rPr>
          <w:rFonts w:ascii="Times New Roman" w:hAnsi="Times New Roman" w:cs="Times New Roman"/>
          <w:b/>
          <w:sz w:val="26"/>
          <w:szCs w:val="26"/>
        </w:rPr>
        <w:t xml:space="preserve">Планируемые результаты освоения </w:t>
      </w:r>
      <w:proofErr w:type="gramStart"/>
      <w:r w:rsidRPr="00EA6088">
        <w:rPr>
          <w:rFonts w:ascii="Times New Roman" w:hAnsi="Times New Roman" w:cs="Times New Roman"/>
          <w:b/>
          <w:sz w:val="26"/>
          <w:szCs w:val="26"/>
        </w:rPr>
        <w:t>обучающимися</w:t>
      </w:r>
      <w:proofErr w:type="gramEnd"/>
      <w:r w:rsidRPr="00EA6088">
        <w:rPr>
          <w:rFonts w:ascii="Times New Roman" w:hAnsi="Times New Roman" w:cs="Times New Roman"/>
          <w:b/>
          <w:sz w:val="26"/>
          <w:szCs w:val="26"/>
        </w:rPr>
        <w:t xml:space="preserve"> программы коррекционной работы</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По каждому направлению коррекционной работы определяются планируемые результаты реализации этой программы для каждого обучающегося.</w:t>
      </w:r>
    </w:p>
    <w:p w:rsidR="00AB4472" w:rsidRPr="00EA6088" w:rsidRDefault="00AB4472" w:rsidP="00AB4472">
      <w:pPr>
        <w:spacing w:after="0" w:line="360" w:lineRule="auto"/>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1. Требования к результатам реализации программы коррекционной работы по направлению</w:t>
      </w:r>
      <w:r w:rsidR="00026A38">
        <w:rPr>
          <w:rFonts w:ascii="Times New Roman" w:hAnsi="Times New Roman" w:cs="Times New Roman"/>
          <w:kern w:val="2"/>
          <w:sz w:val="26"/>
          <w:szCs w:val="26"/>
        </w:rPr>
        <w:t xml:space="preserve"> </w:t>
      </w:r>
      <w:r w:rsidRPr="00EA6088">
        <w:rPr>
          <w:rFonts w:ascii="Times New Roman" w:hAnsi="Times New Roman" w:cs="Times New Roman"/>
          <w:i/>
          <w:sz w:val="26"/>
          <w:szCs w:val="26"/>
        </w:rPr>
        <w:t>«Медицинская коррекция и реабилитация »:</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Умение пользоваться личными адаптивными и </w:t>
      </w:r>
      <w:proofErr w:type="spellStart"/>
      <w:r w:rsidRPr="00EA6088">
        <w:rPr>
          <w:rFonts w:ascii="Times New Roman" w:hAnsi="Times New Roman" w:cs="Times New Roman"/>
          <w:kern w:val="2"/>
          <w:sz w:val="26"/>
          <w:szCs w:val="26"/>
        </w:rPr>
        <w:t>ассистивными</w:t>
      </w:r>
      <w:proofErr w:type="spellEnd"/>
      <w:r w:rsidRPr="00EA6088">
        <w:rPr>
          <w:rFonts w:ascii="Times New Roman" w:hAnsi="Times New Roman" w:cs="Times New Roman"/>
          <w:kern w:val="2"/>
          <w:sz w:val="26"/>
          <w:szCs w:val="26"/>
        </w:rPr>
        <w:t xml:space="preserve">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w:t>
      </w:r>
      <w:proofErr w:type="spellStart"/>
      <w:r w:rsidRPr="00EA6088">
        <w:rPr>
          <w:rFonts w:ascii="Times New Roman" w:hAnsi="Times New Roman" w:cs="Times New Roman"/>
          <w:kern w:val="2"/>
          <w:sz w:val="26"/>
          <w:szCs w:val="26"/>
        </w:rPr>
        <w:t>памперсы</w:t>
      </w:r>
      <w:proofErr w:type="spellEnd"/>
      <w:r w:rsidRPr="00EA6088">
        <w:rPr>
          <w:rFonts w:ascii="Times New Roman" w:hAnsi="Times New Roman" w:cs="Times New Roman"/>
          <w:kern w:val="2"/>
          <w:sz w:val="26"/>
          <w:szCs w:val="26"/>
        </w:rPr>
        <w:t xml:space="preserve"> и др.).</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удовлетворять биологические и социальные потребности, адаптироваться к окружающей среде.</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lastRenderedPageBreak/>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Прогресс в развитии самостоятельности и независимости в быту.</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w:t>
      </w:r>
      <w:proofErr w:type="spellStart"/>
      <w:r w:rsidRPr="00EA6088">
        <w:rPr>
          <w:rFonts w:ascii="Times New Roman" w:hAnsi="Times New Roman" w:cs="Times New Roman"/>
          <w:kern w:val="2"/>
          <w:sz w:val="26"/>
          <w:szCs w:val="26"/>
        </w:rPr>
        <w:t>Сформированность</w:t>
      </w:r>
      <w:proofErr w:type="spellEnd"/>
      <w:r w:rsidRPr="00EA6088">
        <w:rPr>
          <w:rFonts w:ascii="Times New Roman" w:hAnsi="Times New Roman" w:cs="Times New Roman"/>
          <w:kern w:val="2"/>
          <w:sz w:val="26"/>
          <w:szCs w:val="26"/>
        </w:rPr>
        <w:t xml:space="preserve"> умения брать на себя ответственность в этой деятельности.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AB4472" w:rsidRPr="00EA6088" w:rsidRDefault="00AB4472" w:rsidP="00AB4472">
      <w:pPr>
        <w:spacing w:after="0" w:line="360" w:lineRule="auto"/>
        <w:ind w:firstLine="709"/>
        <w:contextualSpacing/>
        <w:jc w:val="both"/>
        <w:rPr>
          <w:rFonts w:ascii="Times New Roman" w:hAnsi="Times New Roman" w:cs="Times New Roman"/>
          <w:i/>
          <w:sz w:val="26"/>
          <w:szCs w:val="26"/>
        </w:rPr>
      </w:pPr>
      <w:r w:rsidRPr="00EA6088">
        <w:rPr>
          <w:rFonts w:ascii="Times New Roman" w:hAnsi="Times New Roman" w:cs="Times New Roman"/>
          <w:kern w:val="2"/>
          <w:sz w:val="26"/>
          <w:szCs w:val="26"/>
        </w:rPr>
        <w:t>2. Требования к результатам реализации программы коррекционной работы по направлению</w:t>
      </w:r>
      <w:proofErr w:type="gramStart"/>
      <w:r w:rsidRPr="00EA6088">
        <w:rPr>
          <w:rFonts w:ascii="Times New Roman" w:hAnsi="Times New Roman" w:cs="Times New Roman"/>
          <w:kern w:val="2"/>
          <w:sz w:val="26"/>
          <w:szCs w:val="26"/>
        </w:rPr>
        <w:t>:</w:t>
      </w:r>
      <w:r w:rsidRPr="00EA6088">
        <w:rPr>
          <w:rFonts w:ascii="Times New Roman" w:hAnsi="Times New Roman" w:cs="Times New Roman"/>
          <w:i/>
          <w:sz w:val="26"/>
          <w:szCs w:val="26"/>
        </w:rPr>
        <w:t>«</w:t>
      </w:r>
      <w:proofErr w:type="gramEnd"/>
      <w:r w:rsidRPr="00EA6088">
        <w:rPr>
          <w:rFonts w:ascii="Times New Roman" w:hAnsi="Times New Roman" w:cs="Times New Roman"/>
          <w:i/>
          <w:sz w:val="26"/>
          <w:szCs w:val="26"/>
        </w:rPr>
        <w:t>Психологическая коррекция познавательных процессов»</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Развитие у ребёнка любознательности, наблюдательности, способности замечать новое, задавать вопросы, включаться в совместную </w:t>
      </w:r>
      <w:proofErr w:type="gramStart"/>
      <w:r w:rsidRPr="00EA6088">
        <w:rPr>
          <w:rFonts w:ascii="Times New Roman" w:hAnsi="Times New Roman" w:cs="Times New Roman"/>
          <w:kern w:val="2"/>
          <w:sz w:val="26"/>
          <w:szCs w:val="26"/>
        </w:rPr>
        <w:t>со</w:t>
      </w:r>
      <w:proofErr w:type="gramEnd"/>
      <w:r w:rsidRPr="00EA6088">
        <w:rPr>
          <w:rFonts w:ascii="Times New Roman" w:hAnsi="Times New Roman" w:cs="Times New Roman"/>
          <w:kern w:val="2"/>
          <w:sz w:val="26"/>
          <w:szCs w:val="26"/>
        </w:rPr>
        <w:t xml:space="preserve"> взрослым исследовательскую деятельность.</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Увеличение объема произвольной памяти в зрительной, слуховой и осязательной модальности.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ребенка выделить, осознать и принять цели действия.</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планировать свою деятельность по времени и содержанию.</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контролировать свои действия и вносить необходимые коррективы.</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lastRenderedPageBreak/>
        <w:t>- Умение обратиться к взрослым при затруднениях в учебном процессе, сформулировать запрос о специальной помощи.</w:t>
      </w:r>
    </w:p>
    <w:p w:rsidR="00AB4472" w:rsidRPr="00EA6088" w:rsidRDefault="00AB4472" w:rsidP="00AB4472">
      <w:pPr>
        <w:spacing w:after="0" w:line="360" w:lineRule="auto"/>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3. Требования к результатам реализации программы коррекционной работы по направлению</w:t>
      </w:r>
      <w:r w:rsidR="00026A38">
        <w:rPr>
          <w:rFonts w:ascii="Times New Roman" w:hAnsi="Times New Roman" w:cs="Times New Roman"/>
          <w:kern w:val="2"/>
          <w:sz w:val="26"/>
          <w:szCs w:val="26"/>
        </w:rPr>
        <w:t xml:space="preserve"> </w:t>
      </w:r>
      <w:r w:rsidRPr="00EA6088">
        <w:rPr>
          <w:rFonts w:ascii="Times New Roman" w:hAnsi="Times New Roman" w:cs="Times New Roman"/>
          <w:i/>
          <w:sz w:val="26"/>
          <w:szCs w:val="26"/>
        </w:rPr>
        <w:t>«Психологическая коррекция эмоциональных нарушений»:</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Модифицирование эмоциональных отношений и переживаний ребенка, способов реагирования на отношение к нему окружающих.</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самостоятельно находить нужные формы эмоционального реагирования и управлять ими.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 Практические умения </w:t>
      </w:r>
      <w:proofErr w:type="spellStart"/>
      <w:r w:rsidRPr="00EA6088">
        <w:rPr>
          <w:rFonts w:ascii="Times New Roman" w:hAnsi="Times New Roman" w:cs="Times New Roman"/>
          <w:kern w:val="2"/>
          <w:sz w:val="26"/>
          <w:szCs w:val="26"/>
        </w:rPr>
        <w:t>саморегуляции</w:t>
      </w:r>
      <w:proofErr w:type="spellEnd"/>
      <w:r w:rsidRPr="00EA6088">
        <w:rPr>
          <w:rFonts w:ascii="Times New Roman" w:hAnsi="Times New Roman" w:cs="Times New Roman"/>
          <w:kern w:val="2"/>
          <w:sz w:val="26"/>
          <w:szCs w:val="26"/>
        </w:rPr>
        <w:t>, включающие выработку навыков управления вниманием, регуляции ритма дыхания и мышечного тонуса.</w:t>
      </w:r>
    </w:p>
    <w:p w:rsidR="00AB4472" w:rsidRPr="00EA6088" w:rsidRDefault="00AB4472" w:rsidP="00AB4472">
      <w:pPr>
        <w:spacing w:after="0" w:line="360" w:lineRule="auto"/>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3. Требования к результатам реализации программы коррекционной работы по направлению:</w:t>
      </w:r>
      <w:r w:rsidR="00026A38">
        <w:rPr>
          <w:rFonts w:ascii="Times New Roman" w:hAnsi="Times New Roman" w:cs="Times New Roman"/>
          <w:kern w:val="2"/>
          <w:sz w:val="26"/>
          <w:szCs w:val="26"/>
        </w:rPr>
        <w:t xml:space="preserve"> </w:t>
      </w:r>
      <w:r w:rsidRPr="00EA6088">
        <w:rPr>
          <w:rFonts w:ascii="Times New Roman" w:hAnsi="Times New Roman" w:cs="Times New Roman"/>
          <w:i/>
          <w:sz w:val="26"/>
          <w:szCs w:val="26"/>
        </w:rPr>
        <w:t xml:space="preserve">«Психологическая коррекция социально-психологических проявлений»: </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Уменьшение ореола исключительности психологических проблем.</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получить эмоциональную поддержку от сверстников, имеющих общие проблемы и цели.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начать и поддержать разговор, задать вопрос, выразить свои намерения, просьбу, пожелание, опасения, завершить разговор.</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корректно выразить отказ и недовольство, благодарность, сочувствие и т.д. Умение получать и уточнять информацию от собеседника.</w:t>
      </w:r>
    </w:p>
    <w:p w:rsidR="00AB4472" w:rsidRPr="00EA6088" w:rsidRDefault="00AB4472" w:rsidP="00AB4472">
      <w:pPr>
        <w:spacing w:after="0" w:line="360" w:lineRule="auto"/>
        <w:ind w:firstLine="709"/>
        <w:contextualSpacing/>
        <w:jc w:val="both"/>
        <w:rPr>
          <w:rFonts w:ascii="Times New Roman" w:hAnsi="Times New Roman" w:cs="Times New Roman"/>
          <w:i/>
          <w:sz w:val="26"/>
          <w:szCs w:val="26"/>
        </w:rPr>
      </w:pPr>
      <w:r w:rsidRPr="00EA6088">
        <w:rPr>
          <w:rFonts w:ascii="Times New Roman" w:hAnsi="Times New Roman" w:cs="Times New Roman"/>
          <w:kern w:val="2"/>
          <w:sz w:val="26"/>
          <w:szCs w:val="26"/>
        </w:rPr>
        <w:t xml:space="preserve">4. Требования к результатам реализации программы коррекционной работы по направлению </w:t>
      </w:r>
      <w:r w:rsidRPr="00EA6088">
        <w:rPr>
          <w:rFonts w:ascii="Times New Roman" w:hAnsi="Times New Roman" w:cs="Times New Roman"/>
          <w:i/>
          <w:sz w:val="26"/>
          <w:szCs w:val="26"/>
        </w:rPr>
        <w:t>«Коррекция нарушений речи»: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решать актуальные житейские задачи, используя коммуникацию (вербальную, невербальную) как средство достижения цели.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Формирование слухового </w:t>
      </w:r>
      <w:proofErr w:type="gramStart"/>
      <w:r w:rsidRPr="00EA6088">
        <w:rPr>
          <w:rFonts w:ascii="Times New Roman" w:hAnsi="Times New Roman" w:cs="Times New Roman"/>
          <w:kern w:val="2"/>
          <w:sz w:val="26"/>
          <w:szCs w:val="26"/>
        </w:rPr>
        <w:t>контроля за</w:t>
      </w:r>
      <w:proofErr w:type="gramEnd"/>
      <w:r w:rsidRPr="00EA6088">
        <w:rPr>
          <w:rFonts w:ascii="Times New Roman" w:hAnsi="Times New Roman" w:cs="Times New Roman"/>
          <w:kern w:val="2"/>
          <w:sz w:val="26"/>
          <w:szCs w:val="26"/>
        </w:rPr>
        <w:t xml:space="preserve"> своим произношением и фонематическим анализом.</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lastRenderedPageBreak/>
        <w:t xml:space="preserve">- Формирование синхронности речевого дыхания и </w:t>
      </w:r>
      <w:proofErr w:type="spellStart"/>
      <w:r w:rsidRPr="00EA6088">
        <w:rPr>
          <w:rFonts w:ascii="Times New Roman" w:hAnsi="Times New Roman" w:cs="Times New Roman"/>
          <w:kern w:val="2"/>
          <w:sz w:val="26"/>
          <w:szCs w:val="26"/>
        </w:rPr>
        <w:t>голосоподачи</w:t>
      </w:r>
      <w:proofErr w:type="spellEnd"/>
      <w:r w:rsidRPr="00EA6088">
        <w:rPr>
          <w:rFonts w:ascii="Times New Roman" w:hAnsi="Times New Roman" w:cs="Times New Roman"/>
          <w:kern w:val="2"/>
          <w:sz w:val="26"/>
          <w:szCs w:val="26"/>
        </w:rPr>
        <w:t>.</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Автоматизация поставленных звуков.</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AB4472" w:rsidRPr="00EA6088" w:rsidRDefault="00AB4472" w:rsidP="00AB4472">
      <w:pPr>
        <w:spacing w:after="0" w:line="360" w:lineRule="auto"/>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5. Требования к результатам реализации программы коррекционной работы по направлению</w:t>
      </w:r>
      <w:proofErr w:type="gramStart"/>
      <w:r w:rsidRPr="00EA6088">
        <w:rPr>
          <w:rFonts w:ascii="Times New Roman" w:hAnsi="Times New Roman" w:cs="Times New Roman"/>
          <w:i/>
          <w:sz w:val="26"/>
          <w:szCs w:val="26"/>
        </w:rPr>
        <w:t>«К</w:t>
      </w:r>
      <w:proofErr w:type="gramEnd"/>
      <w:r w:rsidRPr="00EA6088">
        <w:rPr>
          <w:rFonts w:ascii="Times New Roman" w:hAnsi="Times New Roman" w:cs="Times New Roman"/>
          <w:i/>
          <w:sz w:val="26"/>
          <w:szCs w:val="26"/>
        </w:rPr>
        <w:t>оррекция нарушений чтения и письма»:</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чтения разных слогов.</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чтения слов, не несущих смысловой нагрузки.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дифференцировать звуки на фонетико-фонематическом уровне.</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осуществлять морфемный анализ и синтез слов.</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анализировать слова и предложения на лексико-грамматическом уровне.</w:t>
      </w:r>
    </w:p>
    <w:p w:rsidR="00AB4472" w:rsidRPr="00EA6088" w:rsidRDefault="00AB4472" w:rsidP="00AB4472">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анализировать слова и предложения на синтаксическом уровне.</w:t>
      </w:r>
    </w:p>
    <w:p w:rsidR="00490618" w:rsidRPr="0009592B" w:rsidRDefault="00AB4472" w:rsidP="0009592B">
      <w:pPr>
        <w:spacing w:after="0" w:line="360" w:lineRule="auto"/>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490618" w:rsidRDefault="00490618" w:rsidP="00914807">
      <w:pPr>
        <w:pStyle w:val="Default"/>
        <w:rPr>
          <w:b/>
          <w:bCs/>
          <w:sz w:val="26"/>
          <w:szCs w:val="26"/>
        </w:rPr>
      </w:pPr>
    </w:p>
    <w:p w:rsidR="00914807" w:rsidRPr="00167C41" w:rsidRDefault="00914807" w:rsidP="00167C41">
      <w:pPr>
        <w:pStyle w:val="Default"/>
        <w:jc w:val="both"/>
        <w:rPr>
          <w:rFonts w:eastAsia="BatangChe"/>
          <w:sz w:val="26"/>
          <w:szCs w:val="26"/>
        </w:rPr>
      </w:pPr>
      <w:r w:rsidRPr="00EA6088">
        <w:rPr>
          <w:b/>
          <w:bCs/>
          <w:sz w:val="26"/>
          <w:szCs w:val="26"/>
        </w:rPr>
        <w:t>1</w:t>
      </w:r>
      <w:r w:rsidRPr="00167C41">
        <w:rPr>
          <w:rFonts w:eastAsia="BatangChe"/>
          <w:b/>
          <w:bCs/>
          <w:sz w:val="26"/>
          <w:szCs w:val="26"/>
        </w:rPr>
        <w:t xml:space="preserve">.3 . СИСТЕМА ОЦЕНКИ ДОСТИЖЕНИЯ </w:t>
      </w:r>
      <w:proofErr w:type="gramStart"/>
      <w:r w:rsidRPr="00167C41">
        <w:rPr>
          <w:rFonts w:eastAsia="BatangChe"/>
          <w:b/>
          <w:bCs/>
          <w:sz w:val="26"/>
          <w:szCs w:val="26"/>
        </w:rPr>
        <w:t>ОБУЧАЮЩИМИСЯ</w:t>
      </w:r>
      <w:proofErr w:type="gramEnd"/>
      <w:r w:rsidRPr="00167C41">
        <w:rPr>
          <w:rFonts w:eastAsia="BatangChe"/>
          <w:b/>
          <w:bCs/>
          <w:sz w:val="26"/>
          <w:szCs w:val="26"/>
        </w:rPr>
        <w:t xml:space="preserve"> С ЗПР</w:t>
      </w:r>
    </w:p>
    <w:p w:rsidR="00914807" w:rsidRPr="00167C41" w:rsidRDefault="00914807" w:rsidP="00167C41">
      <w:pPr>
        <w:pStyle w:val="Default"/>
        <w:jc w:val="both"/>
        <w:rPr>
          <w:rFonts w:eastAsia="BatangChe"/>
          <w:sz w:val="26"/>
          <w:szCs w:val="26"/>
        </w:rPr>
      </w:pPr>
      <w:r w:rsidRPr="00167C41">
        <w:rPr>
          <w:rFonts w:eastAsia="BatangChe"/>
          <w:b/>
          <w:bCs/>
          <w:sz w:val="26"/>
          <w:szCs w:val="26"/>
        </w:rPr>
        <w:t xml:space="preserve">ПЛАНИРУЕМЫХ РЕЗУЛЬТАТОВ ОСВОЕНИЯ АООП НОО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Система оценки достижения обучающимися с ЗПР планируемых результатов освоения АООП НОО предполагает комплексный подход к оценке результатов </w:t>
      </w:r>
      <w:r w:rsidRPr="00167C41">
        <w:rPr>
          <w:rFonts w:eastAsia="BatangChe"/>
          <w:sz w:val="26"/>
          <w:szCs w:val="26"/>
        </w:rPr>
        <w:lastRenderedPageBreak/>
        <w:t xml:space="preserve">образования, позволяющий вести оценку достижения обучающимися всех трех групп результатов образования: личностных, </w:t>
      </w:r>
      <w:proofErr w:type="spellStart"/>
      <w:r w:rsidRPr="00167C41">
        <w:rPr>
          <w:rFonts w:eastAsia="BatangChe"/>
          <w:sz w:val="26"/>
          <w:szCs w:val="26"/>
        </w:rPr>
        <w:t>метапредметных</w:t>
      </w:r>
      <w:proofErr w:type="spellEnd"/>
      <w:r w:rsidRPr="00167C41">
        <w:rPr>
          <w:rFonts w:eastAsia="BatangChe"/>
          <w:sz w:val="26"/>
          <w:szCs w:val="26"/>
        </w:rPr>
        <w:t xml:space="preserve"> и предметных. </w:t>
      </w:r>
    </w:p>
    <w:p w:rsidR="00914807" w:rsidRPr="00167C41" w:rsidRDefault="00914807" w:rsidP="00167C41">
      <w:pPr>
        <w:pStyle w:val="Default"/>
        <w:jc w:val="both"/>
        <w:rPr>
          <w:rFonts w:eastAsia="BatangChe"/>
          <w:sz w:val="26"/>
          <w:szCs w:val="26"/>
        </w:rPr>
      </w:pPr>
      <w:proofErr w:type="gramStart"/>
      <w:r w:rsidRPr="00167C41">
        <w:rPr>
          <w:rFonts w:eastAsia="BatangChe"/>
          <w:sz w:val="26"/>
          <w:szCs w:val="26"/>
        </w:rPr>
        <w:t>Оценка результатов освоения обучающимися с ЗПР АООП НОО (кроме программы коррекционной работы) осуществляется в соответствии с требованиями ФГОС НОО, отражен</w:t>
      </w:r>
      <w:r w:rsidR="00476AA8" w:rsidRPr="00167C41">
        <w:rPr>
          <w:rFonts w:eastAsia="BatangChe"/>
          <w:sz w:val="26"/>
          <w:szCs w:val="26"/>
        </w:rPr>
        <w:t>ных в ООП НОО МБ</w:t>
      </w:r>
      <w:r w:rsidRPr="00167C41">
        <w:rPr>
          <w:rFonts w:eastAsia="BatangChe"/>
          <w:sz w:val="26"/>
          <w:szCs w:val="26"/>
        </w:rPr>
        <w:t>ОУ «</w:t>
      </w:r>
      <w:r w:rsidR="0009592B">
        <w:rPr>
          <w:rFonts w:eastAsia="BatangChe"/>
          <w:sz w:val="26"/>
          <w:szCs w:val="26"/>
        </w:rPr>
        <w:t>Жариковская</w:t>
      </w:r>
      <w:r w:rsidR="00026A38">
        <w:rPr>
          <w:rFonts w:eastAsia="BatangChe"/>
          <w:sz w:val="26"/>
          <w:szCs w:val="26"/>
        </w:rPr>
        <w:t xml:space="preserve"> СОШ </w:t>
      </w:r>
      <w:r w:rsidR="00476AA8" w:rsidRPr="00167C41">
        <w:rPr>
          <w:rFonts w:eastAsia="BatangChe"/>
          <w:sz w:val="26"/>
          <w:szCs w:val="26"/>
        </w:rPr>
        <w:t>ПМР»</w:t>
      </w:r>
      <w:r w:rsidRPr="00167C41">
        <w:rPr>
          <w:rFonts w:eastAsia="BatangChe"/>
          <w:sz w:val="26"/>
          <w:szCs w:val="26"/>
        </w:rPr>
        <w:t xml:space="preserve">. </w:t>
      </w:r>
      <w:proofErr w:type="gramEnd"/>
    </w:p>
    <w:p w:rsidR="00914807" w:rsidRPr="00167C41" w:rsidRDefault="00914807" w:rsidP="00167C41">
      <w:pPr>
        <w:pStyle w:val="Default"/>
        <w:jc w:val="both"/>
        <w:rPr>
          <w:rFonts w:eastAsia="BatangChe"/>
          <w:sz w:val="26"/>
          <w:szCs w:val="26"/>
        </w:rPr>
      </w:pPr>
      <w:proofErr w:type="gramStart"/>
      <w:r w:rsidRPr="00167C41">
        <w:rPr>
          <w:rFonts w:eastAsia="BatangChe"/>
          <w:sz w:val="26"/>
          <w:szCs w:val="26"/>
        </w:rPr>
        <w:t xml:space="preserve">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 </w:t>
      </w:r>
      <w:proofErr w:type="gramEnd"/>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Обучающиеся с ЗПР имеют право на прохождение текущей, промежуточной и государственной итоговой аттестации освоения АООП НОО в иных формах.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Специальные условия проведения </w:t>
      </w:r>
      <w:proofErr w:type="gramStart"/>
      <w:r w:rsidRPr="00167C41">
        <w:rPr>
          <w:rFonts w:eastAsia="BatangChe"/>
          <w:i/>
          <w:iCs/>
          <w:sz w:val="26"/>
          <w:szCs w:val="26"/>
        </w:rPr>
        <w:t>текущей</w:t>
      </w:r>
      <w:proofErr w:type="gramEnd"/>
      <w:r w:rsidRPr="00167C41">
        <w:rPr>
          <w:rFonts w:eastAsia="BatangChe"/>
          <w:i/>
          <w:iCs/>
          <w:sz w:val="26"/>
          <w:szCs w:val="26"/>
        </w:rPr>
        <w:t xml:space="preserve">, промежуточной </w:t>
      </w:r>
      <w:r w:rsidRPr="00167C41">
        <w:rPr>
          <w:rFonts w:eastAsia="BatangChe"/>
          <w:sz w:val="26"/>
          <w:szCs w:val="26"/>
        </w:rPr>
        <w:t xml:space="preserve">и </w:t>
      </w:r>
      <w:r w:rsidRPr="00167C41">
        <w:rPr>
          <w:rFonts w:eastAsia="BatangChe"/>
          <w:i/>
          <w:iCs/>
          <w:sz w:val="26"/>
          <w:szCs w:val="26"/>
        </w:rPr>
        <w:t xml:space="preserve">итоговой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(по итогам освоения АООП НОО) </w:t>
      </w:r>
      <w:r w:rsidRPr="00167C41">
        <w:rPr>
          <w:rFonts w:eastAsia="BatangChe"/>
          <w:i/>
          <w:iCs/>
          <w:sz w:val="26"/>
          <w:szCs w:val="26"/>
        </w:rPr>
        <w:t xml:space="preserve">аттестации </w:t>
      </w:r>
      <w:proofErr w:type="gramStart"/>
      <w:r w:rsidRPr="00167C41">
        <w:rPr>
          <w:rFonts w:eastAsia="BatangChe"/>
          <w:sz w:val="26"/>
          <w:szCs w:val="26"/>
        </w:rPr>
        <w:t>обучающихся</w:t>
      </w:r>
      <w:proofErr w:type="gramEnd"/>
      <w:r w:rsidRPr="00167C41">
        <w:rPr>
          <w:rFonts w:eastAsia="BatangChe"/>
          <w:sz w:val="26"/>
          <w:szCs w:val="26"/>
        </w:rPr>
        <w:t xml:space="preserve"> с ЗПР включают: </w:t>
      </w:r>
    </w:p>
    <w:p w:rsidR="00914807" w:rsidRPr="00167C41" w:rsidRDefault="00914807" w:rsidP="00167C41">
      <w:pPr>
        <w:pStyle w:val="Default"/>
        <w:spacing w:after="55"/>
        <w:jc w:val="both"/>
        <w:rPr>
          <w:rFonts w:eastAsia="BatangChe"/>
          <w:sz w:val="26"/>
          <w:szCs w:val="26"/>
        </w:rPr>
      </w:pPr>
      <w:r w:rsidRPr="00167C41">
        <w:rPr>
          <w:rFonts w:eastAsia="BatangChe"/>
          <w:sz w:val="26"/>
          <w:szCs w:val="26"/>
        </w:rPr>
        <w:t xml:space="preserve"> особую форму организации аттестации (в малой </w:t>
      </w:r>
      <w:proofErr w:type="spellStart"/>
      <w:r w:rsidRPr="00167C41">
        <w:rPr>
          <w:rFonts w:eastAsia="BatangChe"/>
          <w:sz w:val="26"/>
          <w:szCs w:val="26"/>
        </w:rPr>
        <w:t>группе</w:t>
      </w:r>
      <w:proofErr w:type="gramStart"/>
      <w:r w:rsidRPr="00167C41">
        <w:rPr>
          <w:rFonts w:eastAsia="BatangChe"/>
          <w:sz w:val="26"/>
          <w:szCs w:val="26"/>
        </w:rPr>
        <w:t>,и</w:t>
      </w:r>
      <w:proofErr w:type="gramEnd"/>
      <w:r w:rsidRPr="00167C41">
        <w:rPr>
          <w:rFonts w:eastAsia="BatangChe"/>
          <w:sz w:val="26"/>
          <w:szCs w:val="26"/>
        </w:rPr>
        <w:t>ндивидуальную</w:t>
      </w:r>
      <w:proofErr w:type="spellEnd"/>
      <w:r w:rsidRPr="00167C41">
        <w:rPr>
          <w:rFonts w:eastAsia="BatangChe"/>
          <w:sz w:val="26"/>
          <w:szCs w:val="26"/>
        </w:rPr>
        <w:t xml:space="preserve">) с учетом особых образовательных потребностей и индивидуальных особенностей обучающихся с ЗПР; </w:t>
      </w:r>
    </w:p>
    <w:p w:rsidR="00914807" w:rsidRPr="00167C41" w:rsidRDefault="00914807" w:rsidP="00167C41">
      <w:pPr>
        <w:pStyle w:val="Default"/>
        <w:spacing w:after="55"/>
        <w:jc w:val="both"/>
        <w:rPr>
          <w:rFonts w:eastAsia="BatangChe"/>
          <w:sz w:val="26"/>
          <w:szCs w:val="26"/>
        </w:rPr>
      </w:pPr>
      <w:r w:rsidRPr="00167C41">
        <w:rPr>
          <w:rFonts w:eastAsia="BatangChe"/>
          <w:sz w:val="26"/>
          <w:szCs w:val="26"/>
        </w:rPr>
        <w:t xml:space="preserve"> привычную обстановку в классе (присутствие своего учителя, наличие привычных для обучающихся </w:t>
      </w:r>
      <w:proofErr w:type="spellStart"/>
      <w:r w:rsidRPr="00167C41">
        <w:rPr>
          <w:rFonts w:eastAsia="BatangChe"/>
          <w:sz w:val="26"/>
          <w:szCs w:val="26"/>
        </w:rPr>
        <w:t>мнестических</w:t>
      </w:r>
      <w:proofErr w:type="spellEnd"/>
      <w:r w:rsidRPr="00167C41">
        <w:rPr>
          <w:rFonts w:eastAsia="BatangChe"/>
          <w:sz w:val="26"/>
          <w:szCs w:val="26"/>
        </w:rPr>
        <w:t xml:space="preserve"> опор: наглядных схем, шаблонов общего хода выполнения заданий); </w:t>
      </w:r>
    </w:p>
    <w:p w:rsidR="00914807" w:rsidRPr="00167C41" w:rsidRDefault="00914807" w:rsidP="00167C41">
      <w:pPr>
        <w:pStyle w:val="Default"/>
        <w:spacing w:after="55"/>
        <w:jc w:val="both"/>
        <w:rPr>
          <w:rFonts w:eastAsia="BatangChe"/>
          <w:sz w:val="26"/>
          <w:szCs w:val="26"/>
        </w:rPr>
      </w:pPr>
      <w:r w:rsidRPr="00167C41">
        <w:rPr>
          <w:rFonts w:eastAsia="BatangChe"/>
          <w:sz w:val="26"/>
          <w:szCs w:val="26"/>
        </w:rPr>
        <w:t xml:space="preserve"> присутствие в начале работы этапа общей организации деятельности;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 </w:t>
      </w:r>
      <w:proofErr w:type="spellStart"/>
      <w:r w:rsidRPr="00167C41">
        <w:rPr>
          <w:rFonts w:eastAsia="BatangChe"/>
          <w:sz w:val="26"/>
          <w:szCs w:val="26"/>
        </w:rPr>
        <w:t>адаптирование</w:t>
      </w:r>
      <w:proofErr w:type="spellEnd"/>
      <w:r w:rsidRPr="00167C41">
        <w:rPr>
          <w:rFonts w:eastAsia="BatangChe"/>
          <w:sz w:val="26"/>
          <w:szCs w:val="26"/>
        </w:rPr>
        <w:t xml:space="preserve"> инструкции с учетом особых образовательных потребностей и индивидуальных трудностей обучающихся с ЗПР: </w:t>
      </w:r>
    </w:p>
    <w:p w:rsidR="00914807" w:rsidRPr="00167C41" w:rsidRDefault="00914807" w:rsidP="00167C41">
      <w:pPr>
        <w:pStyle w:val="Default"/>
        <w:jc w:val="both"/>
        <w:rPr>
          <w:rFonts w:eastAsia="BatangChe"/>
          <w:sz w:val="26"/>
          <w:szCs w:val="26"/>
        </w:rPr>
      </w:pP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1) </w:t>
      </w:r>
      <w:proofErr w:type="spellStart"/>
      <w:r w:rsidRPr="00167C41">
        <w:rPr>
          <w:rFonts w:eastAsia="BatangChe"/>
          <w:sz w:val="26"/>
          <w:szCs w:val="26"/>
        </w:rPr>
        <w:t>упрощениеформулировок</w:t>
      </w:r>
      <w:proofErr w:type="spellEnd"/>
      <w:r w:rsidRPr="00167C41">
        <w:rPr>
          <w:rFonts w:eastAsia="BatangChe"/>
          <w:sz w:val="26"/>
          <w:szCs w:val="26"/>
        </w:rPr>
        <w:t xml:space="preserve"> по грамматическому и семантическому оформлению;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2) упрощение </w:t>
      </w:r>
      <w:proofErr w:type="spellStart"/>
      <w:r w:rsidRPr="00167C41">
        <w:rPr>
          <w:rFonts w:eastAsia="BatangChe"/>
          <w:sz w:val="26"/>
          <w:szCs w:val="26"/>
        </w:rPr>
        <w:t>многозвеньевой</w:t>
      </w:r>
      <w:proofErr w:type="spellEnd"/>
      <w:r w:rsidRPr="00167C41">
        <w:rPr>
          <w:rFonts w:eastAsia="BatangChe"/>
          <w:sz w:val="26"/>
          <w:szCs w:val="26"/>
        </w:rPr>
        <w:t xml:space="preserve"> инструкции посредством деления ее на короткие смысловые единицы, задающие </w:t>
      </w:r>
      <w:proofErr w:type="spellStart"/>
      <w:r w:rsidRPr="00167C41">
        <w:rPr>
          <w:rFonts w:eastAsia="BatangChe"/>
          <w:sz w:val="26"/>
          <w:szCs w:val="26"/>
        </w:rPr>
        <w:t>поэтапность</w:t>
      </w:r>
      <w:proofErr w:type="spellEnd"/>
      <w:r w:rsidRPr="00167C41">
        <w:rPr>
          <w:rFonts w:eastAsia="BatangChe"/>
          <w:sz w:val="26"/>
          <w:szCs w:val="26"/>
        </w:rPr>
        <w:t xml:space="preserve"> (</w:t>
      </w:r>
      <w:proofErr w:type="spellStart"/>
      <w:r w:rsidRPr="00167C41">
        <w:rPr>
          <w:rFonts w:eastAsia="BatangChe"/>
          <w:sz w:val="26"/>
          <w:szCs w:val="26"/>
        </w:rPr>
        <w:t>пошаговость</w:t>
      </w:r>
      <w:proofErr w:type="spellEnd"/>
      <w:r w:rsidRPr="00167C41">
        <w:rPr>
          <w:rFonts w:eastAsia="BatangChe"/>
          <w:sz w:val="26"/>
          <w:szCs w:val="26"/>
        </w:rPr>
        <w:t xml:space="preserve">) выполнения задания; </w:t>
      </w:r>
    </w:p>
    <w:p w:rsidR="0082670A" w:rsidRPr="00167C41" w:rsidRDefault="00914807" w:rsidP="00167C41">
      <w:pPr>
        <w:pStyle w:val="Default"/>
        <w:jc w:val="both"/>
        <w:rPr>
          <w:rFonts w:eastAsia="BatangChe"/>
          <w:sz w:val="26"/>
          <w:szCs w:val="26"/>
        </w:rPr>
      </w:pPr>
      <w:r w:rsidRPr="00167C41">
        <w:rPr>
          <w:rFonts w:eastAsia="BatangChe"/>
          <w:sz w:val="26"/>
          <w:szCs w:val="26"/>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EF51F3" w:rsidRPr="00167C41" w:rsidRDefault="00476AA8" w:rsidP="00167C41">
      <w:pPr>
        <w:pStyle w:val="Default"/>
        <w:spacing w:after="55"/>
        <w:jc w:val="both"/>
        <w:rPr>
          <w:rFonts w:eastAsia="BatangChe"/>
          <w:sz w:val="26"/>
          <w:szCs w:val="26"/>
        </w:rPr>
      </w:pPr>
      <w:r w:rsidRPr="00167C41">
        <w:rPr>
          <w:rFonts w:eastAsia="BatangChe"/>
          <w:sz w:val="26"/>
          <w:szCs w:val="26"/>
        </w:rPr>
        <w:t>4)</w:t>
      </w:r>
      <w:r w:rsidR="00EF51F3" w:rsidRPr="00167C41">
        <w:rPr>
          <w:rFonts w:eastAsia="BatangChe"/>
          <w:sz w:val="26"/>
          <w:szCs w:val="26"/>
        </w:rPr>
        <w:t xml:space="preserve">при необходимости </w:t>
      </w:r>
      <w:proofErr w:type="spellStart"/>
      <w:r w:rsidR="00EF51F3" w:rsidRPr="00167C41">
        <w:rPr>
          <w:rFonts w:eastAsia="BatangChe"/>
          <w:sz w:val="26"/>
          <w:szCs w:val="26"/>
        </w:rPr>
        <w:t>адаптирование</w:t>
      </w:r>
      <w:proofErr w:type="spellEnd"/>
      <w:r w:rsidR="00EF51F3" w:rsidRPr="00167C41">
        <w:rPr>
          <w:rFonts w:eastAsia="BatangChe"/>
          <w:sz w:val="26"/>
          <w:szCs w:val="26"/>
        </w:rPr>
        <w:t xml:space="preserve"> текста задания с учетом особых образовательных потребностей и индивидуальных </w:t>
      </w:r>
      <w:proofErr w:type="gramStart"/>
      <w:r w:rsidR="00EF51F3" w:rsidRPr="00167C41">
        <w:rPr>
          <w:rFonts w:eastAsia="BatangChe"/>
          <w:sz w:val="26"/>
          <w:szCs w:val="26"/>
        </w:rPr>
        <w:t>трудностей</w:t>
      </w:r>
      <w:proofErr w:type="gramEnd"/>
      <w:r w:rsidR="00EF51F3" w:rsidRPr="00167C41">
        <w:rPr>
          <w:rFonts w:eastAsia="BatangChe"/>
          <w:sz w:val="26"/>
          <w:szCs w:val="26"/>
        </w:rPr>
        <w:t xml:space="preserve"> обучающихся с ЗПР (более крупный шрифт, четкое отграничение одного задания от другого;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упрощение формулировок задания по </w:t>
      </w:r>
      <w:proofErr w:type="gramStart"/>
      <w:r w:rsidRPr="00167C41">
        <w:rPr>
          <w:rFonts w:eastAsia="BatangChe"/>
          <w:sz w:val="26"/>
          <w:szCs w:val="26"/>
        </w:rPr>
        <w:t>грамматическому</w:t>
      </w:r>
      <w:proofErr w:type="gramEnd"/>
      <w:r w:rsidRPr="00167C41">
        <w:rPr>
          <w:rFonts w:eastAsia="BatangChe"/>
          <w:sz w:val="26"/>
          <w:szCs w:val="26"/>
        </w:rPr>
        <w:t xml:space="preserve"> и семантическому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оформлению и др.);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при необходимости предоставление дифференцированной помощи: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w:t>
      </w:r>
      <w:proofErr w:type="gramStart"/>
      <w:r w:rsidRPr="00167C41">
        <w:rPr>
          <w:rFonts w:eastAsia="BatangChe"/>
          <w:sz w:val="26"/>
          <w:szCs w:val="26"/>
        </w:rPr>
        <w:t>стимулирующей</w:t>
      </w:r>
      <w:proofErr w:type="gramEnd"/>
      <w:r w:rsidRPr="00167C41">
        <w:rPr>
          <w:rFonts w:eastAsia="BatangChe"/>
          <w:sz w:val="26"/>
          <w:szCs w:val="26"/>
        </w:rPr>
        <w:t xml:space="preserve"> (одобрение, эмоциональная поддержка), организующей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увеличение времени на выполнение заданий;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возможность организации короткого перерыва (10-15 мин) при нарастании в поведении ребенка проявлений утомления, истощения; </w:t>
      </w:r>
    </w:p>
    <w:p w:rsidR="00EF51F3" w:rsidRPr="00167C41" w:rsidRDefault="00EF51F3" w:rsidP="00167C41">
      <w:pPr>
        <w:pStyle w:val="Default"/>
        <w:jc w:val="both"/>
        <w:rPr>
          <w:rFonts w:eastAsia="BatangChe"/>
          <w:sz w:val="26"/>
          <w:szCs w:val="26"/>
        </w:rPr>
      </w:pPr>
      <w:r w:rsidRPr="00167C41">
        <w:rPr>
          <w:rFonts w:eastAsia="BatangChe"/>
          <w:sz w:val="26"/>
          <w:szCs w:val="26"/>
        </w:rPr>
        <w:lastRenderedPageBreak/>
        <w:t xml:space="preserve">недопустимыми являются негативные реакции со стороны педагога, создание ситуаций, приводящих к </w:t>
      </w:r>
      <w:proofErr w:type="spellStart"/>
      <w:r w:rsidRPr="00167C41">
        <w:rPr>
          <w:rFonts w:eastAsia="BatangChe"/>
          <w:sz w:val="26"/>
          <w:szCs w:val="26"/>
        </w:rPr>
        <w:t>эмоциональномутравмированию</w:t>
      </w:r>
      <w:proofErr w:type="spellEnd"/>
      <w:r w:rsidRPr="00167C41">
        <w:rPr>
          <w:rFonts w:eastAsia="BatangChe"/>
          <w:sz w:val="26"/>
          <w:szCs w:val="26"/>
        </w:rPr>
        <w:t xml:space="preserve"> ребенка.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Система оценки достижения </w:t>
      </w:r>
      <w:proofErr w:type="gramStart"/>
      <w:r w:rsidRPr="00167C41">
        <w:rPr>
          <w:rFonts w:eastAsia="BatangChe"/>
          <w:sz w:val="26"/>
          <w:szCs w:val="26"/>
        </w:rPr>
        <w:t>обучающимися</w:t>
      </w:r>
      <w:proofErr w:type="gramEnd"/>
      <w:r w:rsidRPr="00167C41">
        <w:rPr>
          <w:rFonts w:eastAsia="BatangChe"/>
          <w:sz w:val="26"/>
          <w:szCs w:val="26"/>
        </w:rPr>
        <w:t xml:space="preserve"> с ЗПР планируемых результатов освоения АООП НОО должна предусматривать оценку достижения обучающимися с ЗПР планируемых результатов освоения программы коррекционной работы. </w:t>
      </w:r>
    </w:p>
    <w:p w:rsidR="00AB4472" w:rsidRPr="00167C41" w:rsidRDefault="00AB4472" w:rsidP="00167C41">
      <w:pPr>
        <w:pStyle w:val="Default"/>
        <w:jc w:val="both"/>
        <w:rPr>
          <w:rFonts w:eastAsia="BatangChe"/>
          <w:sz w:val="26"/>
          <w:szCs w:val="26"/>
        </w:rPr>
      </w:pPr>
    </w:p>
    <w:p w:rsidR="00AB4472" w:rsidRPr="00167C41" w:rsidRDefault="00AB4472" w:rsidP="00167C41">
      <w:pPr>
        <w:pStyle w:val="Default"/>
        <w:jc w:val="both"/>
        <w:rPr>
          <w:rFonts w:eastAsia="BatangChe"/>
          <w:sz w:val="26"/>
          <w:szCs w:val="26"/>
        </w:rPr>
      </w:pPr>
    </w:p>
    <w:p w:rsidR="00EF51F3" w:rsidRPr="00167C41" w:rsidRDefault="00EF51F3" w:rsidP="00167C41">
      <w:pPr>
        <w:pStyle w:val="Default"/>
        <w:jc w:val="both"/>
        <w:rPr>
          <w:rFonts w:eastAsia="BatangChe"/>
          <w:sz w:val="26"/>
          <w:szCs w:val="26"/>
        </w:rPr>
      </w:pPr>
      <w:r w:rsidRPr="00167C41">
        <w:rPr>
          <w:rFonts w:eastAsia="BatangChe"/>
          <w:b/>
          <w:bCs/>
          <w:sz w:val="26"/>
          <w:szCs w:val="26"/>
        </w:rPr>
        <w:t xml:space="preserve">1.3.1 Оценка достижения обучающимися с задержкой психического </w:t>
      </w:r>
      <w:proofErr w:type="gramStart"/>
      <w:r w:rsidRPr="00167C41">
        <w:rPr>
          <w:rFonts w:eastAsia="BatangChe"/>
          <w:b/>
          <w:bCs/>
          <w:sz w:val="26"/>
          <w:szCs w:val="26"/>
        </w:rPr>
        <w:t>развития планируемых результатов освоения программы коррекционной работы</w:t>
      </w:r>
      <w:proofErr w:type="gramEnd"/>
    </w:p>
    <w:p w:rsidR="00EF51F3" w:rsidRPr="00167C41" w:rsidRDefault="00EF51F3" w:rsidP="00167C41">
      <w:pPr>
        <w:pStyle w:val="Default"/>
        <w:jc w:val="both"/>
        <w:rPr>
          <w:rFonts w:eastAsia="BatangChe"/>
          <w:sz w:val="26"/>
          <w:szCs w:val="26"/>
        </w:rPr>
      </w:pPr>
      <w:proofErr w:type="gramStart"/>
      <w:r w:rsidRPr="00167C41">
        <w:rPr>
          <w:rFonts w:eastAsia="BatangChe"/>
          <w:sz w:val="26"/>
          <w:szCs w:val="26"/>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 </w:t>
      </w:r>
      <w:proofErr w:type="gramEnd"/>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При определении подходов к осуществлению оценки результатов освоения </w:t>
      </w:r>
      <w:proofErr w:type="gramStart"/>
      <w:r w:rsidRPr="00167C41">
        <w:rPr>
          <w:rFonts w:eastAsia="BatangChe"/>
          <w:sz w:val="26"/>
          <w:szCs w:val="26"/>
        </w:rPr>
        <w:t>обучающимися</w:t>
      </w:r>
      <w:proofErr w:type="gramEnd"/>
      <w:r w:rsidRPr="00167C41">
        <w:rPr>
          <w:rFonts w:eastAsia="BatangChe"/>
          <w:sz w:val="26"/>
          <w:szCs w:val="26"/>
        </w:rPr>
        <w:t xml:space="preserve"> с ЗПР программы коррекционной работы целесообразно опираться на следующие принципы: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Эти принципы, отражая основные закономерности целостного процесса образования обучающихся с ЗПР, самым тесным образом взаимосвязаны и </w:t>
      </w:r>
      <w:proofErr w:type="spellStart"/>
      <w:r w:rsidRPr="00167C41">
        <w:rPr>
          <w:rFonts w:eastAsia="BatangChe"/>
          <w:sz w:val="26"/>
          <w:szCs w:val="26"/>
        </w:rPr>
        <w:t>касаютсяодновременно</w:t>
      </w:r>
      <w:proofErr w:type="spellEnd"/>
      <w:r w:rsidRPr="00167C41">
        <w:rPr>
          <w:rFonts w:eastAsia="BatangChe"/>
          <w:sz w:val="26"/>
          <w:szCs w:val="26"/>
        </w:rPr>
        <w:t xml:space="preserve"> разных сторон </w:t>
      </w:r>
      <w:proofErr w:type="gramStart"/>
      <w:r w:rsidRPr="00167C41">
        <w:rPr>
          <w:rFonts w:eastAsia="BatangChe"/>
          <w:sz w:val="26"/>
          <w:szCs w:val="26"/>
        </w:rPr>
        <w:t>процесса осуществления оценки результатов освоения программы коррекционной работы</w:t>
      </w:r>
      <w:proofErr w:type="gramEnd"/>
      <w:r w:rsidRPr="00167C41">
        <w:rPr>
          <w:rFonts w:eastAsia="BatangChe"/>
          <w:sz w:val="26"/>
          <w:szCs w:val="26"/>
        </w:rPr>
        <w:t xml:space="preserve">.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Основным объектом оценки достижений планируемых результатов освоения </w:t>
      </w:r>
      <w:proofErr w:type="gramStart"/>
      <w:r w:rsidRPr="00167C41">
        <w:rPr>
          <w:rFonts w:eastAsia="BatangChe"/>
          <w:sz w:val="26"/>
          <w:szCs w:val="26"/>
        </w:rPr>
        <w:t>обучающимися</w:t>
      </w:r>
      <w:proofErr w:type="gramEnd"/>
      <w:r w:rsidRPr="00167C41">
        <w:rPr>
          <w:rFonts w:eastAsia="BatangChe"/>
          <w:sz w:val="26"/>
          <w:szCs w:val="26"/>
        </w:rPr>
        <w:t xml:space="preserve">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Оценка результатов освоения </w:t>
      </w:r>
      <w:proofErr w:type="gramStart"/>
      <w:r w:rsidRPr="00167C41">
        <w:rPr>
          <w:rFonts w:eastAsia="BatangChe"/>
          <w:sz w:val="26"/>
          <w:szCs w:val="26"/>
        </w:rPr>
        <w:t>обучающимися</w:t>
      </w:r>
      <w:proofErr w:type="gramEnd"/>
      <w:r w:rsidRPr="00167C41">
        <w:rPr>
          <w:rFonts w:eastAsia="BatangChe"/>
          <w:sz w:val="26"/>
          <w:szCs w:val="26"/>
        </w:rPr>
        <w:t xml:space="preserve">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w:t>
      </w:r>
      <w:proofErr w:type="spellStart"/>
      <w:r w:rsidRPr="00167C41">
        <w:rPr>
          <w:rFonts w:eastAsia="BatangChe"/>
          <w:sz w:val="26"/>
          <w:szCs w:val="26"/>
        </w:rPr>
        <w:t>диагностичность</w:t>
      </w:r>
      <w:proofErr w:type="spellEnd"/>
      <w:r w:rsidRPr="00167C41">
        <w:rPr>
          <w:rFonts w:eastAsia="BatangChe"/>
          <w:sz w:val="26"/>
          <w:szCs w:val="26"/>
        </w:rPr>
        <w:t xml:space="preserve">,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w:t>
      </w:r>
      <w:proofErr w:type="gramStart"/>
      <w:r w:rsidRPr="00167C41">
        <w:rPr>
          <w:rFonts w:eastAsia="BatangChe"/>
          <w:sz w:val="26"/>
          <w:szCs w:val="26"/>
        </w:rPr>
        <w:t>обучающимися</w:t>
      </w:r>
      <w:proofErr w:type="gramEnd"/>
      <w:r w:rsidRPr="00167C41">
        <w:rPr>
          <w:rFonts w:eastAsia="BatangChe"/>
          <w:sz w:val="26"/>
          <w:szCs w:val="26"/>
        </w:rPr>
        <w:t xml:space="preserve"> с ЗПР программы коррекционной работы целесообразно использовать все три формы мониторинга: стартовую, текущую и финишную диагностику.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Стартовая диагностика позволяет наряду с выявлением индивидуальных особых образовательных потребностей и возможностей обучающихся, выявить исходный </w:t>
      </w:r>
      <w:r w:rsidRPr="00167C41">
        <w:rPr>
          <w:rFonts w:eastAsia="BatangChe"/>
          <w:sz w:val="26"/>
          <w:szCs w:val="26"/>
        </w:rPr>
        <w:lastRenderedPageBreak/>
        <w:t xml:space="preserve">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Текущая 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167C41">
        <w:rPr>
          <w:rFonts w:eastAsia="BatangChe"/>
          <w:sz w:val="26"/>
          <w:szCs w:val="26"/>
        </w:rPr>
        <w:t>неуспешности</w:t>
      </w:r>
      <w:proofErr w:type="spellEnd"/>
      <w:r w:rsidRPr="00167C41">
        <w:rPr>
          <w:rFonts w:eastAsia="BatangChe"/>
          <w:sz w:val="26"/>
          <w:szCs w:val="26"/>
        </w:rPr>
        <w:t xml:space="preserve">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w:t>
      </w:r>
      <w:proofErr w:type="spellStart"/>
      <w:r w:rsidRPr="00167C41">
        <w:rPr>
          <w:rFonts w:eastAsia="BatangChe"/>
          <w:sz w:val="26"/>
          <w:szCs w:val="26"/>
        </w:rPr>
        <w:t>эксперсс-диагностики</w:t>
      </w:r>
      <w:proofErr w:type="spellEnd"/>
      <w:r w:rsidRPr="00167C41">
        <w:rPr>
          <w:rFonts w:eastAsia="BatangChe"/>
          <w:sz w:val="26"/>
          <w:szCs w:val="26"/>
        </w:rPr>
        <w:t xml:space="preserve">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w:t>
      </w:r>
      <w:proofErr w:type="gramStart"/>
      <w:r w:rsidRPr="00167C41">
        <w:rPr>
          <w:rFonts w:eastAsia="BatangChe"/>
          <w:sz w:val="26"/>
          <w:szCs w:val="26"/>
        </w:rPr>
        <w:t>определенных</w:t>
      </w:r>
      <w:proofErr w:type="gramEnd"/>
      <w:r w:rsidRPr="00167C41">
        <w:rPr>
          <w:rFonts w:eastAsia="BatangChe"/>
          <w:sz w:val="26"/>
          <w:szCs w:val="26"/>
        </w:rPr>
        <w:t xml:space="preserve"> корректив.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w:t>
      </w:r>
      <w:proofErr w:type="gramStart"/>
      <w:r w:rsidRPr="00167C41">
        <w:rPr>
          <w:rFonts w:eastAsia="BatangChe"/>
          <w:sz w:val="26"/>
          <w:szCs w:val="26"/>
        </w:rPr>
        <w:t>освоения</w:t>
      </w:r>
      <w:proofErr w:type="gramEnd"/>
      <w:r w:rsidRPr="00167C41">
        <w:rPr>
          <w:rFonts w:eastAsia="BatangChe"/>
          <w:sz w:val="26"/>
          <w:szCs w:val="26"/>
        </w:rPr>
        <w:t xml:space="preserve"> обучающимися программы коррекционной работы.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 </w:t>
      </w:r>
    </w:p>
    <w:p w:rsidR="0082670A" w:rsidRPr="00167C41" w:rsidRDefault="00EF51F3" w:rsidP="00167C41">
      <w:pPr>
        <w:jc w:val="both"/>
        <w:rPr>
          <w:rFonts w:ascii="Times New Roman" w:eastAsia="BatangChe" w:hAnsi="Times New Roman" w:cs="Times New Roman"/>
          <w:sz w:val="26"/>
          <w:szCs w:val="26"/>
        </w:rPr>
      </w:pPr>
      <w:r w:rsidRPr="00167C41">
        <w:rPr>
          <w:rFonts w:ascii="Times New Roman" w:eastAsia="BatangChe" w:hAnsi="Times New Roman" w:cs="Times New Roman"/>
          <w:sz w:val="26"/>
          <w:szCs w:val="26"/>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w:t>
      </w:r>
      <w:proofErr w:type="spellStart"/>
      <w:r w:rsidRPr="00167C41">
        <w:rPr>
          <w:rFonts w:ascii="Times New Roman" w:eastAsia="BatangChe" w:hAnsi="Times New Roman" w:cs="Times New Roman"/>
          <w:sz w:val="26"/>
          <w:szCs w:val="26"/>
        </w:rPr>
        <w:t>психолого-медико-педагогическое</w:t>
      </w:r>
      <w:proofErr w:type="spellEnd"/>
      <w:r w:rsidRPr="00167C41">
        <w:rPr>
          <w:rFonts w:ascii="Times New Roman" w:eastAsia="BatangChe" w:hAnsi="Times New Roman" w:cs="Times New Roman"/>
          <w:sz w:val="26"/>
          <w:szCs w:val="26"/>
        </w:rPr>
        <w:t xml:space="preserve"> обследование для получения необходимой информации, позволяющей внести коррективы в организацию и содержание программы коррекционной работы. 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w:t>
      </w:r>
      <w:r w:rsidR="0009592B">
        <w:rPr>
          <w:rFonts w:ascii="Times New Roman" w:eastAsia="BatangChe" w:hAnsi="Times New Roman" w:cs="Times New Roman"/>
          <w:sz w:val="26"/>
          <w:szCs w:val="26"/>
        </w:rPr>
        <w:t xml:space="preserve"> </w:t>
      </w:r>
      <w:r w:rsidRPr="00167C41">
        <w:rPr>
          <w:rFonts w:ascii="Times New Roman" w:eastAsia="BatangChe" w:hAnsi="Times New Roman" w:cs="Times New Roman"/>
          <w:sz w:val="26"/>
          <w:szCs w:val="26"/>
        </w:rPr>
        <w:t xml:space="preserve">ослаблении (отсутствии ослабления) степени влияния нарушений развития на жизнедеятельность обучающихся, проявляется не только в </w:t>
      </w:r>
      <w:proofErr w:type="spellStart"/>
      <w:r w:rsidRPr="00167C41">
        <w:rPr>
          <w:rFonts w:ascii="Times New Roman" w:eastAsia="BatangChe" w:hAnsi="Times New Roman" w:cs="Times New Roman"/>
          <w:sz w:val="26"/>
          <w:szCs w:val="26"/>
        </w:rPr>
        <w:t>учебн</w:t>
      </w:r>
      <w:proofErr w:type="gramStart"/>
      <w:r w:rsidRPr="00167C41">
        <w:rPr>
          <w:rFonts w:ascii="Times New Roman" w:eastAsia="BatangChe" w:hAnsi="Times New Roman" w:cs="Times New Roman"/>
          <w:sz w:val="26"/>
          <w:szCs w:val="26"/>
        </w:rPr>
        <w:t>о</w:t>
      </w:r>
      <w:proofErr w:type="spellEnd"/>
      <w:r w:rsidRPr="00167C41">
        <w:rPr>
          <w:rFonts w:ascii="Times New Roman" w:eastAsia="BatangChe" w:hAnsi="Times New Roman" w:cs="Times New Roman"/>
          <w:sz w:val="26"/>
          <w:szCs w:val="26"/>
        </w:rPr>
        <w:t>-</w:t>
      </w:r>
      <w:proofErr w:type="gramEnd"/>
      <w:r w:rsidRPr="00167C41">
        <w:rPr>
          <w:rFonts w:ascii="Times New Roman" w:eastAsia="BatangChe" w:hAnsi="Times New Roman" w:cs="Times New Roman"/>
          <w:sz w:val="26"/>
          <w:szCs w:val="26"/>
        </w:rPr>
        <w:t xml:space="preserve"> познавательной деятельности, но и повседневной жизни. Результаты освоения </w:t>
      </w:r>
      <w:proofErr w:type="gramStart"/>
      <w:r w:rsidRPr="00167C41">
        <w:rPr>
          <w:rFonts w:ascii="Times New Roman" w:eastAsia="BatangChe" w:hAnsi="Times New Roman" w:cs="Times New Roman"/>
          <w:sz w:val="26"/>
          <w:szCs w:val="26"/>
        </w:rPr>
        <w:t>обучающимися</w:t>
      </w:r>
      <w:proofErr w:type="gramEnd"/>
      <w:r w:rsidRPr="00167C41">
        <w:rPr>
          <w:rFonts w:ascii="Times New Roman" w:eastAsia="BatangChe" w:hAnsi="Times New Roman" w:cs="Times New Roman"/>
          <w:sz w:val="26"/>
          <w:szCs w:val="26"/>
        </w:rPr>
        <w:t xml:space="preserve"> с ЗПР программы коррекционной работы не выносятся на итоговую оценку.</w:t>
      </w:r>
    </w:p>
    <w:p w:rsidR="00490618" w:rsidRPr="00167C41" w:rsidRDefault="00490618" w:rsidP="00167C41">
      <w:pPr>
        <w:pStyle w:val="Default"/>
        <w:jc w:val="both"/>
        <w:rPr>
          <w:rFonts w:eastAsia="BatangChe"/>
          <w:b/>
          <w:bCs/>
          <w:sz w:val="26"/>
          <w:szCs w:val="26"/>
        </w:rPr>
      </w:pPr>
    </w:p>
    <w:p w:rsidR="00490618" w:rsidRPr="00167C41" w:rsidRDefault="00490618" w:rsidP="00167C41">
      <w:pPr>
        <w:pStyle w:val="Default"/>
        <w:jc w:val="both"/>
        <w:rPr>
          <w:rFonts w:eastAsia="BatangChe"/>
          <w:b/>
          <w:bCs/>
          <w:sz w:val="26"/>
          <w:szCs w:val="26"/>
        </w:rPr>
      </w:pPr>
    </w:p>
    <w:p w:rsidR="00490618" w:rsidRPr="00167C41" w:rsidRDefault="00490618" w:rsidP="00167C41">
      <w:pPr>
        <w:pStyle w:val="Default"/>
        <w:jc w:val="both"/>
        <w:rPr>
          <w:rFonts w:eastAsia="BatangChe"/>
          <w:b/>
          <w:bCs/>
          <w:sz w:val="26"/>
          <w:szCs w:val="26"/>
        </w:rPr>
      </w:pPr>
    </w:p>
    <w:p w:rsidR="00490618" w:rsidRPr="00167C41" w:rsidRDefault="00490618" w:rsidP="00167C41">
      <w:pPr>
        <w:pStyle w:val="Default"/>
        <w:jc w:val="both"/>
        <w:rPr>
          <w:rFonts w:eastAsia="BatangChe"/>
          <w:b/>
          <w:bCs/>
          <w:sz w:val="26"/>
          <w:szCs w:val="26"/>
        </w:rPr>
      </w:pPr>
    </w:p>
    <w:p w:rsidR="00490618" w:rsidRPr="00167C41" w:rsidRDefault="00490618" w:rsidP="00167C41">
      <w:pPr>
        <w:pStyle w:val="Default"/>
        <w:jc w:val="both"/>
        <w:rPr>
          <w:rFonts w:eastAsia="BatangChe"/>
          <w:b/>
          <w:bCs/>
          <w:sz w:val="26"/>
          <w:szCs w:val="26"/>
        </w:rPr>
      </w:pPr>
    </w:p>
    <w:p w:rsidR="00490618" w:rsidRPr="00167C41" w:rsidRDefault="00490618" w:rsidP="00167C41">
      <w:pPr>
        <w:pStyle w:val="Default"/>
        <w:jc w:val="both"/>
        <w:rPr>
          <w:rFonts w:eastAsia="BatangChe"/>
          <w:b/>
          <w:bCs/>
          <w:sz w:val="26"/>
          <w:szCs w:val="26"/>
        </w:rPr>
      </w:pPr>
    </w:p>
    <w:p w:rsidR="00167C41" w:rsidRPr="0009592B" w:rsidRDefault="0009592B" w:rsidP="0009592B">
      <w:pPr>
        <w:rPr>
          <w:rFonts w:ascii="Times New Roman" w:eastAsia="BatangChe" w:hAnsi="Times New Roman" w:cs="Times New Roman"/>
          <w:b/>
          <w:bCs/>
          <w:color w:val="000000"/>
          <w:sz w:val="26"/>
          <w:szCs w:val="26"/>
        </w:rPr>
      </w:pPr>
      <w:r>
        <w:rPr>
          <w:rFonts w:eastAsia="BatangChe"/>
          <w:b/>
          <w:bCs/>
          <w:sz w:val="26"/>
          <w:szCs w:val="26"/>
        </w:rPr>
        <w:lastRenderedPageBreak/>
        <w:br w:type="page"/>
      </w:r>
    </w:p>
    <w:p w:rsidR="00167C41" w:rsidRDefault="00167C41" w:rsidP="00167C41">
      <w:pPr>
        <w:pStyle w:val="Default"/>
        <w:jc w:val="both"/>
        <w:rPr>
          <w:rFonts w:eastAsia="BatangChe"/>
          <w:b/>
          <w:bCs/>
          <w:sz w:val="26"/>
          <w:szCs w:val="26"/>
        </w:rPr>
      </w:pPr>
    </w:p>
    <w:p w:rsidR="00EF51F3" w:rsidRPr="00167C41" w:rsidRDefault="00EF51F3" w:rsidP="00167C41">
      <w:pPr>
        <w:pStyle w:val="Default"/>
        <w:jc w:val="both"/>
        <w:rPr>
          <w:rFonts w:eastAsia="BatangChe"/>
          <w:sz w:val="26"/>
          <w:szCs w:val="26"/>
        </w:rPr>
      </w:pPr>
      <w:r w:rsidRPr="00167C41">
        <w:rPr>
          <w:rFonts w:eastAsia="BatangChe"/>
          <w:b/>
          <w:bCs/>
          <w:sz w:val="26"/>
          <w:szCs w:val="26"/>
        </w:rPr>
        <w:t xml:space="preserve">Раздел II. СОДЕРЖАТЕЛЬНЫЙ </w:t>
      </w:r>
    </w:p>
    <w:p w:rsidR="00EF51F3" w:rsidRPr="00167C41" w:rsidRDefault="00EF51F3" w:rsidP="00167C41">
      <w:pPr>
        <w:pStyle w:val="Default"/>
        <w:jc w:val="both"/>
        <w:rPr>
          <w:rFonts w:eastAsia="BatangChe"/>
          <w:sz w:val="26"/>
          <w:szCs w:val="26"/>
        </w:rPr>
      </w:pPr>
      <w:r w:rsidRPr="00167C41">
        <w:rPr>
          <w:rFonts w:eastAsia="BatangChe"/>
          <w:b/>
          <w:bCs/>
          <w:sz w:val="26"/>
          <w:szCs w:val="26"/>
        </w:rPr>
        <w:t xml:space="preserve">2.1. ПРОГРАММА ФОРМИРОВАНИЯ УНИВЕРСАЛЬНЫХ УЧЕБНЫХ ДЕЙСТВИЙ </w:t>
      </w:r>
      <w:proofErr w:type="gramStart"/>
      <w:r w:rsidRPr="00167C41">
        <w:rPr>
          <w:rFonts w:eastAsia="BatangChe"/>
          <w:b/>
          <w:bCs/>
          <w:sz w:val="26"/>
          <w:szCs w:val="26"/>
        </w:rPr>
        <w:t>У</w:t>
      </w:r>
      <w:proofErr w:type="gramEnd"/>
      <w:r w:rsidRPr="00167C41">
        <w:rPr>
          <w:rFonts w:eastAsia="BatangChe"/>
          <w:b/>
          <w:bCs/>
          <w:sz w:val="26"/>
          <w:szCs w:val="26"/>
        </w:rPr>
        <w:t xml:space="preserve"> ОБУЧАЮЩИХСЯ ПРИ ПОЛУЧЕНИИ НОО </w:t>
      </w:r>
    </w:p>
    <w:p w:rsidR="00EF51F3" w:rsidRPr="00167C41" w:rsidRDefault="00EF51F3" w:rsidP="00167C41">
      <w:pPr>
        <w:pStyle w:val="Default"/>
        <w:jc w:val="both"/>
        <w:rPr>
          <w:rFonts w:eastAsia="BatangChe"/>
          <w:sz w:val="26"/>
          <w:szCs w:val="26"/>
        </w:rPr>
      </w:pPr>
      <w:proofErr w:type="gramStart"/>
      <w:r w:rsidRPr="00167C41">
        <w:rPr>
          <w:rFonts w:eastAsia="BatangChe"/>
          <w:sz w:val="26"/>
          <w:szCs w:val="26"/>
        </w:rPr>
        <w:t xml:space="preserve">Программа формирования универсальных учебных действий у обучающих при получении начального общего образования (далее — программа формирования универсальных учебных действий) направлена на обеспечение </w:t>
      </w:r>
      <w:proofErr w:type="spellStart"/>
      <w:r w:rsidRPr="00167C41">
        <w:rPr>
          <w:rFonts w:eastAsia="BatangChe"/>
          <w:sz w:val="26"/>
          <w:szCs w:val="26"/>
        </w:rPr>
        <w:t>системно-деятельностного</w:t>
      </w:r>
      <w:proofErr w:type="spellEnd"/>
      <w:r w:rsidRPr="00167C41">
        <w:rPr>
          <w:rFonts w:eastAsia="BatangChe"/>
          <w:sz w:val="26"/>
          <w:szCs w:val="26"/>
        </w:rPr>
        <w:t xml:space="preserve"> подхода, положенного в основу Стандарта, и призвана способствовать реализации развивающего потенциала общего образования, развитию системы универсальных учебных действий, выступающей как инвариантная основа образовательной деятельности и обеспечивающей школьникам умение учиться, способность к саморазвитию и самосовершенствованию.</w:t>
      </w:r>
      <w:proofErr w:type="gramEnd"/>
      <w:r w:rsidRPr="00167C41">
        <w:rPr>
          <w:rFonts w:eastAsia="BatangChe"/>
          <w:sz w:val="26"/>
          <w:szCs w:val="26"/>
        </w:rPr>
        <w:t xml:space="preserve"> Программа формирования универсальных учебных действий на ступени начального общего образования конкретизирует требования Стандарта к личностным и </w:t>
      </w:r>
      <w:proofErr w:type="spellStart"/>
      <w:r w:rsidRPr="00167C41">
        <w:rPr>
          <w:rFonts w:eastAsia="BatangChe"/>
          <w:sz w:val="26"/>
          <w:szCs w:val="26"/>
        </w:rPr>
        <w:t>метапредметным</w:t>
      </w:r>
      <w:proofErr w:type="spellEnd"/>
      <w:r w:rsidRPr="00167C41">
        <w:rPr>
          <w:rFonts w:eastAsia="BatangChe"/>
          <w:sz w:val="26"/>
          <w:szCs w:val="26"/>
        </w:rPr>
        <w:t xml:space="preserve"> результатам освоения адаптированной основной образовательной программы начального общего образования, и служит основой разработки программ учебных предметов, курсов</w:t>
      </w:r>
      <w:r w:rsidRPr="00167C41">
        <w:rPr>
          <w:rFonts w:eastAsia="BatangChe"/>
          <w:i/>
          <w:iCs/>
          <w:sz w:val="26"/>
          <w:szCs w:val="26"/>
        </w:rPr>
        <w:t xml:space="preserve">.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Программа позволяет реализовывать коррекционно-развивающий потенциал образования обучающихся с </w:t>
      </w:r>
      <w:proofErr w:type="gramStart"/>
      <w:r w:rsidRPr="00167C41">
        <w:rPr>
          <w:rFonts w:eastAsia="BatangChe"/>
          <w:sz w:val="26"/>
          <w:szCs w:val="26"/>
        </w:rPr>
        <w:t>ЗПР</w:t>
      </w:r>
      <w:proofErr w:type="gramEnd"/>
      <w:r w:rsidRPr="00167C41">
        <w:rPr>
          <w:rFonts w:eastAsia="BatangChe"/>
          <w:sz w:val="26"/>
          <w:szCs w:val="26"/>
        </w:rPr>
        <w:t xml:space="preserve"> и призвана способствовать развитию универсальных учебных действий, обеспечивающих обучающимся умение учиться.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Основная 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EF51F3" w:rsidRPr="00167C41" w:rsidRDefault="00EF51F3" w:rsidP="00167C41">
      <w:pPr>
        <w:pStyle w:val="Default"/>
        <w:jc w:val="both"/>
        <w:rPr>
          <w:rFonts w:eastAsia="BatangChe"/>
          <w:sz w:val="26"/>
          <w:szCs w:val="26"/>
        </w:rPr>
      </w:pPr>
      <w:r w:rsidRPr="00167C41">
        <w:rPr>
          <w:rFonts w:eastAsia="BatangChe"/>
          <w:i/>
          <w:iCs/>
          <w:sz w:val="26"/>
          <w:szCs w:val="26"/>
        </w:rPr>
        <w:t xml:space="preserve">Задачами реализации </w:t>
      </w:r>
      <w:r w:rsidRPr="00167C41">
        <w:rPr>
          <w:rFonts w:eastAsia="BatangChe"/>
          <w:sz w:val="26"/>
          <w:szCs w:val="26"/>
        </w:rPr>
        <w:t xml:space="preserve">программы являются: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формирование мотивационного компонента учебной деятельности;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овладение комплексом универсальных учебных действий, составляющих операционный компонент учебной деятельности;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 </w:t>
      </w:r>
    </w:p>
    <w:p w:rsidR="00EF51F3" w:rsidRPr="00EA6088" w:rsidRDefault="00EF51F3" w:rsidP="00167C41">
      <w:pPr>
        <w:pStyle w:val="Default"/>
        <w:jc w:val="both"/>
        <w:rPr>
          <w:sz w:val="26"/>
          <w:szCs w:val="26"/>
        </w:rPr>
      </w:pPr>
      <w:proofErr w:type="gramStart"/>
      <w:r w:rsidRPr="00167C41">
        <w:rPr>
          <w:rFonts w:eastAsia="BatangChe"/>
          <w:sz w:val="26"/>
          <w:szCs w:val="26"/>
        </w:rPr>
        <w:t>Программа формирования универсальных учебных</w:t>
      </w:r>
      <w:r w:rsidRPr="00EA6088">
        <w:rPr>
          <w:sz w:val="26"/>
          <w:szCs w:val="26"/>
        </w:rPr>
        <w:t xml:space="preserve"> действий у обучающихся с задержкой психического разв</w:t>
      </w:r>
      <w:r w:rsidR="00476AA8" w:rsidRPr="00EA6088">
        <w:rPr>
          <w:sz w:val="26"/>
          <w:szCs w:val="26"/>
        </w:rPr>
        <w:t>ития в соответствии с ООП НОО МБ</w:t>
      </w:r>
      <w:r w:rsidRPr="00EA6088">
        <w:rPr>
          <w:sz w:val="26"/>
          <w:szCs w:val="26"/>
        </w:rPr>
        <w:t>ОУ «</w:t>
      </w:r>
      <w:r w:rsidR="0009592B">
        <w:rPr>
          <w:sz w:val="26"/>
          <w:szCs w:val="26"/>
        </w:rPr>
        <w:t xml:space="preserve">Жариковская </w:t>
      </w:r>
      <w:r w:rsidR="00026A38">
        <w:rPr>
          <w:sz w:val="26"/>
          <w:szCs w:val="26"/>
        </w:rPr>
        <w:t xml:space="preserve">СОШ </w:t>
      </w:r>
      <w:r w:rsidR="00476AA8" w:rsidRPr="00EA6088">
        <w:rPr>
          <w:sz w:val="26"/>
          <w:szCs w:val="26"/>
        </w:rPr>
        <w:t>ПМР»</w:t>
      </w:r>
      <w:r w:rsidRPr="00EA6088">
        <w:rPr>
          <w:sz w:val="26"/>
          <w:szCs w:val="26"/>
        </w:rPr>
        <w:t xml:space="preserve"> содержит</w:t>
      </w:r>
      <w:r w:rsidRPr="00EA6088">
        <w:rPr>
          <w:i/>
          <w:iCs/>
          <w:sz w:val="26"/>
          <w:szCs w:val="26"/>
        </w:rPr>
        <w:t>:</w:t>
      </w:r>
      <w:proofErr w:type="gramEnd"/>
    </w:p>
    <w:p w:rsidR="00EF51F3" w:rsidRPr="00EA6088" w:rsidRDefault="00EF51F3" w:rsidP="00EA6088">
      <w:pPr>
        <w:pStyle w:val="Default"/>
        <w:spacing w:after="55"/>
        <w:jc w:val="both"/>
        <w:rPr>
          <w:sz w:val="26"/>
          <w:szCs w:val="26"/>
        </w:rPr>
      </w:pPr>
      <w:r w:rsidRPr="00EA6088">
        <w:rPr>
          <w:sz w:val="26"/>
          <w:szCs w:val="26"/>
        </w:rPr>
        <w:t> описание ценностных ориентиров образования обучающихся с задержкой психического развития на уровне начального общего образования</w:t>
      </w:r>
      <w:r w:rsidRPr="00EA6088">
        <w:rPr>
          <w:i/>
          <w:iCs/>
          <w:sz w:val="26"/>
          <w:szCs w:val="26"/>
        </w:rPr>
        <w:t xml:space="preserve">; </w:t>
      </w:r>
    </w:p>
    <w:p w:rsidR="00EF51F3" w:rsidRPr="00EA6088" w:rsidRDefault="00EF51F3" w:rsidP="00EA6088">
      <w:pPr>
        <w:pStyle w:val="Default"/>
        <w:spacing w:after="55"/>
        <w:jc w:val="both"/>
        <w:rPr>
          <w:sz w:val="26"/>
          <w:szCs w:val="26"/>
        </w:rPr>
      </w:pPr>
      <w:r w:rsidRPr="00EA6088">
        <w:rPr>
          <w:sz w:val="26"/>
          <w:szCs w:val="26"/>
        </w:rPr>
        <w:t xml:space="preserve"> связь универсальных учебных действий с содержанием учебных предметов; </w:t>
      </w:r>
    </w:p>
    <w:p w:rsidR="00EF51F3" w:rsidRPr="00EA6088" w:rsidRDefault="00EF51F3" w:rsidP="00EA6088">
      <w:pPr>
        <w:pStyle w:val="Default"/>
        <w:spacing w:after="55"/>
        <w:jc w:val="both"/>
        <w:rPr>
          <w:sz w:val="26"/>
          <w:szCs w:val="26"/>
        </w:rPr>
      </w:pPr>
      <w:r w:rsidRPr="00EA6088">
        <w:rPr>
          <w:sz w:val="26"/>
          <w:szCs w:val="26"/>
        </w:rPr>
        <w:t xml:space="preserve"> характеристики личностных, регулятивных, познавательных, коммуникативных универсальных учебных действий обучающихся; </w:t>
      </w:r>
    </w:p>
    <w:p w:rsidR="00EF51F3" w:rsidRPr="00EA6088" w:rsidRDefault="00EF51F3" w:rsidP="00EA6088">
      <w:pPr>
        <w:pStyle w:val="Default"/>
        <w:spacing w:after="55"/>
        <w:jc w:val="both"/>
        <w:rPr>
          <w:sz w:val="26"/>
          <w:szCs w:val="26"/>
        </w:rPr>
      </w:pPr>
      <w:r w:rsidRPr="00EA6088">
        <w:rPr>
          <w:sz w:val="26"/>
          <w:szCs w:val="26"/>
        </w:rPr>
        <w:t xml:space="preserve"> типовые задачи формирования личностных, регулятивных, познавательных, коммуникативных универсальных учебных действий; </w:t>
      </w:r>
    </w:p>
    <w:p w:rsidR="00EF51F3" w:rsidRPr="00EA6088" w:rsidRDefault="00EF51F3" w:rsidP="00EA6088">
      <w:pPr>
        <w:pStyle w:val="Default"/>
        <w:jc w:val="both"/>
        <w:rPr>
          <w:sz w:val="26"/>
          <w:szCs w:val="26"/>
        </w:rPr>
      </w:pPr>
      <w:r w:rsidRPr="00EA6088">
        <w:rPr>
          <w:sz w:val="26"/>
          <w:szCs w:val="26"/>
        </w:rPr>
        <w:t xml:space="preserve"> описание преемственности программы формирования универсальных учебных действий при переходе обучающихся с задержкой психического развития </w:t>
      </w:r>
      <w:proofErr w:type="gramStart"/>
      <w:r w:rsidRPr="00EA6088">
        <w:rPr>
          <w:sz w:val="26"/>
          <w:szCs w:val="26"/>
        </w:rPr>
        <w:t>от</w:t>
      </w:r>
      <w:proofErr w:type="gramEnd"/>
      <w:r w:rsidRPr="00EA6088">
        <w:rPr>
          <w:sz w:val="26"/>
          <w:szCs w:val="26"/>
        </w:rPr>
        <w:t xml:space="preserve"> дошкольного к начальному общему образованию. </w:t>
      </w:r>
    </w:p>
    <w:p w:rsidR="00AB4472" w:rsidRPr="00EA6088" w:rsidRDefault="00AB4472" w:rsidP="00EA6088">
      <w:pPr>
        <w:pStyle w:val="Default"/>
        <w:jc w:val="both"/>
        <w:rPr>
          <w:sz w:val="26"/>
          <w:szCs w:val="26"/>
        </w:rPr>
      </w:pPr>
    </w:p>
    <w:p w:rsidR="00AB4472" w:rsidRPr="00EA6088" w:rsidRDefault="00AB4472" w:rsidP="00EA6088">
      <w:pPr>
        <w:pStyle w:val="3"/>
        <w:jc w:val="both"/>
        <w:rPr>
          <w:rFonts w:ascii="Times New Roman" w:hAnsi="Times New Roman" w:cs="Times New Roman"/>
          <w:i w:val="0"/>
          <w:sz w:val="26"/>
          <w:szCs w:val="26"/>
        </w:rPr>
      </w:pPr>
      <w:bookmarkStart w:id="0" w:name="_Toc413974297"/>
      <w:bookmarkStart w:id="1" w:name="_Toc289117667"/>
      <w:r w:rsidRPr="00EA6088">
        <w:rPr>
          <w:rFonts w:ascii="Times New Roman" w:hAnsi="Times New Roman" w:cs="Times New Roman"/>
          <w:i w:val="0"/>
          <w:sz w:val="26"/>
          <w:szCs w:val="26"/>
        </w:rPr>
        <w:lastRenderedPageBreak/>
        <w:t>2.2.1. Направление и содержание программы коррекционной работы</w:t>
      </w:r>
      <w:bookmarkEnd w:id="0"/>
      <w:bookmarkEnd w:id="1"/>
    </w:p>
    <w:p w:rsidR="00EF51F3" w:rsidRPr="00EA6088" w:rsidRDefault="00EF51F3" w:rsidP="00EA6088">
      <w:pPr>
        <w:pStyle w:val="Default"/>
        <w:pageBreakBefore/>
        <w:jc w:val="both"/>
        <w:rPr>
          <w:color w:val="auto"/>
          <w:sz w:val="26"/>
          <w:szCs w:val="26"/>
        </w:rPr>
      </w:pPr>
      <w:r w:rsidRPr="00EA6088">
        <w:rPr>
          <w:b/>
          <w:bCs/>
          <w:color w:val="auto"/>
          <w:sz w:val="26"/>
          <w:szCs w:val="26"/>
        </w:rPr>
        <w:lastRenderedPageBreak/>
        <w:t xml:space="preserve">2.2. ПРОГРАММЫ ОТДЕЛЬНЫХ УЧЕБНЫХ ПРЕДМЕТОВ, КУРСОВ И КУРСОВ ВНЕУРОЧНОЙ ДЕЯТЕЛЬНОСТИ </w:t>
      </w:r>
    </w:p>
    <w:p w:rsidR="00EF51F3" w:rsidRPr="00EA6088" w:rsidRDefault="00EF51F3" w:rsidP="00EA6088">
      <w:pPr>
        <w:pStyle w:val="Default"/>
        <w:jc w:val="both"/>
        <w:rPr>
          <w:color w:val="auto"/>
          <w:sz w:val="26"/>
          <w:szCs w:val="26"/>
        </w:rPr>
      </w:pPr>
      <w:r w:rsidRPr="00EA6088">
        <w:rPr>
          <w:color w:val="auto"/>
          <w:sz w:val="26"/>
          <w:szCs w:val="26"/>
        </w:rPr>
        <w:t xml:space="preserve">Образование в начальной школе является базой, фундаментом всего последующего обучения. В первую очередь это касается </w:t>
      </w:r>
      <w:proofErr w:type="spellStart"/>
      <w:r w:rsidRPr="00EA6088">
        <w:rPr>
          <w:color w:val="auto"/>
          <w:sz w:val="26"/>
          <w:szCs w:val="26"/>
        </w:rPr>
        <w:t>сформированности</w:t>
      </w:r>
      <w:proofErr w:type="spellEnd"/>
      <w:r w:rsidRPr="00EA6088">
        <w:rPr>
          <w:color w:val="auto"/>
          <w:sz w:val="26"/>
          <w:szCs w:val="26"/>
        </w:rPr>
        <w:t xml:space="preserve"> универсальных учебных действий (УУД), обеспечивающих умение учиться.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 </w:t>
      </w:r>
    </w:p>
    <w:p w:rsidR="00EF51F3" w:rsidRPr="00EA6088" w:rsidRDefault="00EF51F3" w:rsidP="00EA6088">
      <w:pPr>
        <w:pStyle w:val="Default"/>
        <w:jc w:val="both"/>
        <w:rPr>
          <w:color w:val="auto"/>
          <w:sz w:val="26"/>
          <w:szCs w:val="26"/>
        </w:rPr>
      </w:pPr>
      <w:r w:rsidRPr="00EA6088">
        <w:rPr>
          <w:color w:val="auto"/>
          <w:sz w:val="26"/>
          <w:szCs w:val="26"/>
        </w:rPr>
        <w:t xml:space="preserve">Уровень </w:t>
      </w:r>
      <w:proofErr w:type="spellStart"/>
      <w:r w:rsidRPr="00EA6088">
        <w:rPr>
          <w:color w:val="auto"/>
          <w:sz w:val="26"/>
          <w:szCs w:val="26"/>
        </w:rPr>
        <w:t>сформированности</w:t>
      </w:r>
      <w:proofErr w:type="spellEnd"/>
      <w:r w:rsidRPr="00EA6088">
        <w:rPr>
          <w:color w:val="auto"/>
          <w:sz w:val="26"/>
          <w:szCs w:val="26"/>
        </w:rPr>
        <w:t xml:space="preserve">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 Это определило необходимость выделить в программах содержание не только знаний, но и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примерных программ даёт основание для утверждения гуманистической, личностно ориентированной направленности процесса образования младших школьников. </w:t>
      </w:r>
    </w:p>
    <w:p w:rsidR="00EF51F3" w:rsidRPr="00EA6088" w:rsidRDefault="00EF51F3" w:rsidP="00EA6088">
      <w:pPr>
        <w:pStyle w:val="Default"/>
        <w:jc w:val="both"/>
        <w:rPr>
          <w:color w:val="auto"/>
          <w:sz w:val="26"/>
          <w:szCs w:val="26"/>
        </w:rPr>
      </w:pPr>
      <w:r w:rsidRPr="00EA6088">
        <w:rPr>
          <w:color w:val="auto"/>
          <w:sz w:val="26"/>
          <w:szCs w:val="26"/>
        </w:rPr>
        <w:t xml:space="preserve">Важным условием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является создание развивающей образовательной среды, стимулирующей активные формы познания: наблюдение, опыты, учебный диалог и пр. Младшему школьнику должны быть созданы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направленность на саморазвитие. </w:t>
      </w:r>
    </w:p>
    <w:p w:rsidR="00EF51F3" w:rsidRPr="00EA6088" w:rsidRDefault="00EF51F3" w:rsidP="00EA6088">
      <w:pPr>
        <w:pStyle w:val="Default"/>
        <w:jc w:val="both"/>
        <w:rPr>
          <w:color w:val="auto"/>
          <w:sz w:val="26"/>
          <w:szCs w:val="26"/>
        </w:rPr>
      </w:pPr>
      <w:r w:rsidRPr="00EA6088">
        <w:rPr>
          <w:color w:val="auto"/>
          <w:sz w:val="26"/>
          <w:szCs w:val="26"/>
        </w:rPr>
        <w:t xml:space="preserve">Уровень начального общего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 </w:t>
      </w:r>
    </w:p>
    <w:p w:rsidR="00EF51F3" w:rsidRPr="00EA6088" w:rsidRDefault="00EF51F3" w:rsidP="00EA6088">
      <w:pPr>
        <w:pStyle w:val="Default"/>
        <w:jc w:val="both"/>
        <w:rPr>
          <w:color w:val="auto"/>
          <w:sz w:val="26"/>
          <w:szCs w:val="26"/>
        </w:rPr>
      </w:pPr>
      <w:r w:rsidRPr="00EA6088">
        <w:rPr>
          <w:color w:val="auto"/>
          <w:sz w:val="26"/>
          <w:szCs w:val="26"/>
        </w:rPr>
        <w:t xml:space="preserve">Программы по учебным предметам начальной школы разработаны в соответствии с требованиями к результатам (личностным, </w:t>
      </w:r>
      <w:proofErr w:type="spellStart"/>
      <w:r w:rsidRPr="00EA6088">
        <w:rPr>
          <w:color w:val="auto"/>
          <w:sz w:val="26"/>
          <w:szCs w:val="26"/>
        </w:rPr>
        <w:t>метапредметным</w:t>
      </w:r>
      <w:proofErr w:type="spellEnd"/>
      <w:r w:rsidRPr="00EA6088">
        <w:rPr>
          <w:color w:val="auto"/>
          <w:sz w:val="26"/>
          <w:szCs w:val="26"/>
        </w:rPr>
        <w:t xml:space="preserve">, предметным)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w:t>
      </w:r>
    </w:p>
    <w:p w:rsidR="00EF51F3" w:rsidRPr="00EA6088" w:rsidRDefault="00EF51F3" w:rsidP="00EA6088">
      <w:pPr>
        <w:pStyle w:val="Default"/>
        <w:jc w:val="both"/>
        <w:rPr>
          <w:color w:val="auto"/>
          <w:sz w:val="26"/>
          <w:szCs w:val="26"/>
        </w:rPr>
      </w:pPr>
      <w:r w:rsidRPr="00EA6088">
        <w:rPr>
          <w:color w:val="auto"/>
          <w:sz w:val="26"/>
          <w:szCs w:val="26"/>
        </w:rPr>
        <w:t xml:space="preserve">Программы отдельных учебных предметов, курсов включают следующие разделы: </w:t>
      </w:r>
    </w:p>
    <w:p w:rsidR="00412079" w:rsidRPr="00412079" w:rsidRDefault="00412079" w:rsidP="00412079">
      <w:pPr>
        <w:spacing w:after="0" w:line="240" w:lineRule="auto"/>
        <w:jc w:val="both"/>
        <w:rPr>
          <w:rFonts w:ascii="Times New Roman" w:hAnsi="Times New Roman" w:cs="Times New Roman"/>
          <w:sz w:val="26"/>
          <w:szCs w:val="26"/>
        </w:rPr>
      </w:pPr>
      <w:r w:rsidRPr="00412079">
        <w:rPr>
          <w:rFonts w:ascii="Times New Roman" w:hAnsi="Times New Roman" w:cs="Times New Roman"/>
          <w:sz w:val="26"/>
          <w:szCs w:val="26"/>
        </w:rPr>
        <w:t>1)</w:t>
      </w:r>
      <w:r w:rsidR="00EF51F3" w:rsidRPr="00412079">
        <w:rPr>
          <w:rFonts w:ascii="Times New Roman" w:hAnsi="Times New Roman" w:cs="Times New Roman"/>
          <w:sz w:val="26"/>
          <w:szCs w:val="26"/>
        </w:rPr>
        <w:t xml:space="preserve">пояснительную записку, в которой конкретизируются общие цели начального общего </w:t>
      </w:r>
      <w:proofErr w:type="spellStart"/>
      <w:r w:rsidR="00EF51F3" w:rsidRPr="00412079">
        <w:rPr>
          <w:rFonts w:ascii="Times New Roman" w:hAnsi="Times New Roman" w:cs="Times New Roman"/>
          <w:sz w:val="26"/>
          <w:szCs w:val="26"/>
        </w:rPr>
        <w:t>образованияс</w:t>
      </w:r>
      <w:proofErr w:type="spellEnd"/>
      <w:r w:rsidR="00EF51F3" w:rsidRPr="00412079">
        <w:rPr>
          <w:rFonts w:ascii="Times New Roman" w:hAnsi="Times New Roman" w:cs="Times New Roman"/>
          <w:sz w:val="26"/>
          <w:szCs w:val="26"/>
        </w:rPr>
        <w:t xml:space="preserve"> учётом специфики учебного предмета, курса;</w:t>
      </w:r>
    </w:p>
    <w:p w:rsidR="00EF51F3" w:rsidRPr="00412079" w:rsidRDefault="00412079" w:rsidP="00412079">
      <w:pPr>
        <w:spacing w:after="0" w:line="240" w:lineRule="auto"/>
        <w:jc w:val="both"/>
        <w:rPr>
          <w:rFonts w:ascii="Times New Roman" w:hAnsi="Times New Roman" w:cs="Times New Roman"/>
          <w:sz w:val="26"/>
          <w:szCs w:val="26"/>
        </w:rPr>
      </w:pPr>
      <w:r w:rsidRPr="00412079">
        <w:rPr>
          <w:rFonts w:ascii="Times New Roman" w:hAnsi="Times New Roman" w:cs="Times New Roman"/>
          <w:sz w:val="26"/>
          <w:szCs w:val="26"/>
        </w:rPr>
        <w:t>2)</w:t>
      </w:r>
      <w:r w:rsidR="00EF51F3" w:rsidRPr="00412079">
        <w:rPr>
          <w:rFonts w:ascii="Times New Roman" w:hAnsi="Times New Roman" w:cs="Times New Roman"/>
          <w:sz w:val="26"/>
          <w:szCs w:val="26"/>
        </w:rPr>
        <w:t xml:space="preserve">общую характеристику учебного предмета, курса; </w:t>
      </w:r>
    </w:p>
    <w:p w:rsidR="00EF51F3" w:rsidRPr="00412079" w:rsidRDefault="00EF51F3" w:rsidP="00412079">
      <w:pPr>
        <w:pStyle w:val="Default"/>
        <w:jc w:val="both"/>
        <w:rPr>
          <w:sz w:val="26"/>
          <w:szCs w:val="26"/>
        </w:rPr>
      </w:pPr>
      <w:r w:rsidRPr="00412079">
        <w:rPr>
          <w:sz w:val="26"/>
          <w:szCs w:val="26"/>
        </w:rPr>
        <w:t xml:space="preserve">3) описание места учебного предмета, курса в учебном плане; </w:t>
      </w:r>
    </w:p>
    <w:p w:rsidR="00EF51F3" w:rsidRPr="00412079" w:rsidRDefault="00EF51F3" w:rsidP="00412079">
      <w:pPr>
        <w:pStyle w:val="Default"/>
        <w:jc w:val="both"/>
        <w:rPr>
          <w:sz w:val="26"/>
          <w:szCs w:val="26"/>
        </w:rPr>
      </w:pPr>
      <w:r w:rsidRPr="00412079">
        <w:rPr>
          <w:sz w:val="26"/>
          <w:szCs w:val="26"/>
        </w:rPr>
        <w:lastRenderedPageBreak/>
        <w:t xml:space="preserve">4) описание ценностных ориентиров содержания учебного предмета; </w:t>
      </w:r>
    </w:p>
    <w:p w:rsidR="00EF51F3" w:rsidRPr="00412079" w:rsidRDefault="00EF51F3" w:rsidP="00412079">
      <w:pPr>
        <w:pStyle w:val="Default"/>
        <w:jc w:val="both"/>
        <w:rPr>
          <w:sz w:val="26"/>
          <w:szCs w:val="26"/>
        </w:rPr>
      </w:pPr>
      <w:r w:rsidRPr="00412079">
        <w:rPr>
          <w:sz w:val="26"/>
          <w:szCs w:val="26"/>
        </w:rPr>
        <w:t xml:space="preserve">5) личностные, </w:t>
      </w:r>
      <w:proofErr w:type="spellStart"/>
      <w:r w:rsidRPr="00412079">
        <w:rPr>
          <w:sz w:val="26"/>
          <w:szCs w:val="26"/>
        </w:rPr>
        <w:t>метапредметные</w:t>
      </w:r>
      <w:proofErr w:type="spellEnd"/>
      <w:r w:rsidRPr="00412079">
        <w:rPr>
          <w:sz w:val="26"/>
          <w:szCs w:val="26"/>
        </w:rPr>
        <w:t xml:space="preserve"> и предметные результаты освоения конкретного учебного предмета, курса; </w:t>
      </w:r>
    </w:p>
    <w:p w:rsidR="00EF51F3" w:rsidRPr="00412079" w:rsidRDefault="00EF51F3" w:rsidP="00412079">
      <w:pPr>
        <w:pStyle w:val="Default"/>
        <w:jc w:val="both"/>
        <w:rPr>
          <w:sz w:val="26"/>
          <w:szCs w:val="26"/>
        </w:rPr>
      </w:pPr>
      <w:r w:rsidRPr="00412079">
        <w:rPr>
          <w:sz w:val="26"/>
          <w:szCs w:val="26"/>
        </w:rPr>
        <w:t xml:space="preserve">6) содержание учебного предмета, курса; </w:t>
      </w:r>
    </w:p>
    <w:p w:rsidR="00EF51F3" w:rsidRPr="00412079" w:rsidRDefault="00EF51F3" w:rsidP="00412079">
      <w:pPr>
        <w:pStyle w:val="Default"/>
        <w:jc w:val="both"/>
        <w:rPr>
          <w:sz w:val="26"/>
          <w:szCs w:val="26"/>
        </w:rPr>
      </w:pPr>
      <w:r w:rsidRPr="00412079">
        <w:rPr>
          <w:sz w:val="26"/>
          <w:szCs w:val="26"/>
        </w:rPr>
        <w:t xml:space="preserve">7) тематическое планирование с определением основных видов учебной деятельности обучающихся; </w:t>
      </w:r>
    </w:p>
    <w:p w:rsidR="00EF51F3" w:rsidRPr="00412079" w:rsidRDefault="00EF51F3" w:rsidP="00412079">
      <w:pPr>
        <w:pStyle w:val="Default"/>
        <w:jc w:val="both"/>
        <w:rPr>
          <w:sz w:val="26"/>
          <w:szCs w:val="26"/>
        </w:rPr>
      </w:pPr>
      <w:r w:rsidRPr="00412079">
        <w:rPr>
          <w:sz w:val="26"/>
          <w:szCs w:val="26"/>
        </w:rPr>
        <w:t xml:space="preserve">8) описание материально-технического обеспечения образовательного процесса. </w:t>
      </w:r>
    </w:p>
    <w:p w:rsidR="00900C27" w:rsidRPr="00412079" w:rsidRDefault="00900C27" w:rsidP="00EA6088">
      <w:pPr>
        <w:pStyle w:val="32"/>
        <w:spacing w:after="0" w:line="360" w:lineRule="auto"/>
        <w:jc w:val="both"/>
        <w:rPr>
          <w:rFonts w:ascii="Times New Roman" w:hAnsi="Times New Roman" w:cs="Times New Roman"/>
          <w:b/>
          <w:i/>
          <w:sz w:val="26"/>
          <w:szCs w:val="26"/>
        </w:rPr>
      </w:pPr>
      <w:r w:rsidRPr="00412079">
        <w:rPr>
          <w:rFonts w:ascii="Times New Roman" w:hAnsi="Times New Roman" w:cs="Times New Roman"/>
          <w:b/>
          <w:sz w:val="26"/>
          <w:szCs w:val="26"/>
        </w:rPr>
        <w:t>Основное содержание учебных предметов</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1. Русский язык</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Виды речевой деятельности</w:t>
      </w:r>
    </w:p>
    <w:p w:rsidR="00900C27" w:rsidRPr="00EA6088" w:rsidRDefault="00900C27" w:rsidP="00EA6088">
      <w:pPr>
        <w:pStyle w:val="ab"/>
        <w:spacing w:line="360" w:lineRule="auto"/>
        <w:ind w:firstLine="709"/>
        <w:rPr>
          <w:rFonts w:ascii="Times New Roman" w:hAnsi="Times New Roman" w:cs="Times New Roman"/>
          <w:spacing w:val="-4"/>
          <w:sz w:val="26"/>
          <w:szCs w:val="26"/>
        </w:rPr>
      </w:pPr>
      <w:r w:rsidRPr="00EA6088">
        <w:rPr>
          <w:rFonts w:ascii="Times New Roman" w:hAnsi="Times New Roman" w:cs="Times New Roman"/>
          <w:b/>
          <w:bCs/>
          <w:sz w:val="26"/>
          <w:szCs w:val="26"/>
        </w:rPr>
        <w:t xml:space="preserve">Слушание. </w:t>
      </w:r>
      <w:r w:rsidRPr="00EA6088">
        <w:rPr>
          <w:rFonts w:ascii="Times New Roman" w:hAnsi="Times New Roman" w:cs="Times New Roman"/>
          <w:sz w:val="26"/>
          <w:szCs w:val="26"/>
        </w:rPr>
        <w:t xml:space="preserve">Осознание цели и ситуации устного общения. </w:t>
      </w:r>
      <w:r w:rsidRPr="00EA6088">
        <w:rPr>
          <w:rFonts w:ascii="Times New Roman" w:hAnsi="Times New Roman" w:cs="Times New Roman"/>
          <w:spacing w:val="-4"/>
          <w:sz w:val="26"/>
          <w:szCs w:val="26"/>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Говорение. </w:t>
      </w:r>
      <w:r w:rsidRPr="00EA6088">
        <w:rPr>
          <w:rFonts w:ascii="Times New Roman" w:hAnsi="Times New Roman" w:cs="Times New Roman"/>
          <w:sz w:val="26"/>
          <w:szCs w:val="26"/>
        </w:rPr>
        <w:t>Выбор языковых сре</w:t>
      </w:r>
      <w:proofErr w:type="gramStart"/>
      <w:r w:rsidRPr="00EA6088">
        <w:rPr>
          <w:rFonts w:ascii="Times New Roman" w:hAnsi="Times New Roman" w:cs="Times New Roman"/>
          <w:sz w:val="26"/>
          <w:szCs w:val="26"/>
        </w:rPr>
        <w:t>дств в с</w:t>
      </w:r>
      <w:proofErr w:type="gramEnd"/>
      <w:r w:rsidRPr="00EA6088">
        <w:rPr>
          <w:rFonts w:ascii="Times New Roman" w:hAnsi="Times New Roman" w:cs="Times New Roman"/>
          <w:sz w:val="26"/>
          <w:szCs w:val="26"/>
        </w:rPr>
        <w:t>оответствии с целями и условиями общения для эффективного решения ком</w:t>
      </w:r>
      <w:r w:rsidRPr="00EA6088">
        <w:rPr>
          <w:rFonts w:ascii="Times New Roman" w:hAnsi="Times New Roman" w:cs="Times New Roman"/>
          <w:spacing w:val="-2"/>
          <w:sz w:val="26"/>
          <w:szCs w:val="26"/>
        </w:rPr>
        <w:t xml:space="preserve">муникативной задачи. Практическое овладение диалогической </w:t>
      </w:r>
      <w:r w:rsidRPr="00EA6088">
        <w:rPr>
          <w:rFonts w:ascii="Times New Roman" w:hAnsi="Times New Roman" w:cs="Times New Roman"/>
          <w:sz w:val="26"/>
          <w:szCs w:val="26"/>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EA6088">
        <w:rPr>
          <w:rFonts w:ascii="Times New Roman" w:hAnsi="Times New Roman" w:cs="Times New Roman"/>
          <w:spacing w:val="2"/>
          <w:sz w:val="26"/>
          <w:szCs w:val="26"/>
        </w:rPr>
        <w:t xml:space="preserve">ях учебного и бытового общения (приветствие, прощание, </w:t>
      </w:r>
      <w:r w:rsidRPr="00EA6088">
        <w:rPr>
          <w:rFonts w:ascii="Times New Roman" w:hAnsi="Times New Roman" w:cs="Times New Roman"/>
          <w:sz w:val="26"/>
          <w:szCs w:val="26"/>
        </w:rPr>
        <w:t>извинение, благодарность, обращение с просьбой). Соблюдение орфоэпических норм и правильной интонации.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Чтение. </w:t>
      </w:r>
      <w:r w:rsidRPr="00EA6088">
        <w:rPr>
          <w:rFonts w:ascii="Times New Roman" w:hAnsi="Times New Roman" w:cs="Times New Roman"/>
          <w:sz w:val="26"/>
          <w:szCs w:val="26"/>
        </w:rPr>
        <w:t xml:space="preserve">Понимание учебного текста. Выборочное чтение </w:t>
      </w:r>
      <w:r w:rsidRPr="00EA6088">
        <w:rPr>
          <w:rFonts w:ascii="Times New Roman" w:hAnsi="Times New Roman" w:cs="Times New Roman"/>
          <w:spacing w:val="2"/>
          <w:sz w:val="26"/>
          <w:szCs w:val="26"/>
        </w:rPr>
        <w:t xml:space="preserve">с целью нахождения необходимого материала. Нахождение </w:t>
      </w:r>
      <w:r w:rsidRPr="00EA6088">
        <w:rPr>
          <w:rFonts w:ascii="Times New Roman" w:hAnsi="Times New Roman" w:cs="Times New Roman"/>
          <w:sz w:val="26"/>
          <w:szCs w:val="26"/>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Письмо. </w:t>
      </w:r>
      <w:r w:rsidRPr="00EA6088">
        <w:rPr>
          <w:rFonts w:ascii="Times New Roman" w:hAnsi="Times New Roman" w:cs="Times New Roman"/>
          <w:spacing w:val="-2"/>
          <w:sz w:val="26"/>
          <w:szCs w:val="26"/>
        </w:rPr>
        <w:t>Письмо букв, буквосочетаний, слогов, слов, пред</w:t>
      </w:r>
      <w:r w:rsidRPr="00EA6088">
        <w:rPr>
          <w:rFonts w:ascii="Times New Roman" w:hAnsi="Times New Roman" w:cs="Times New Roman"/>
          <w:spacing w:val="-4"/>
          <w:sz w:val="26"/>
          <w:szCs w:val="26"/>
        </w:rPr>
        <w:t xml:space="preserve">ложений в системе обучения грамоте. Овладение разборчивым, </w:t>
      </w:r>
      <w:r w:rsidRPr="00EA6088">
        <w:rPr>
          <w:rFonts w:ascii="Times New Roman" w:hAnsi="Times New Roman" w:cs="Times New Roman"/>
          <w:sz w:val="26"/>
          <w:szCs w:val="26"/>
        </w:rPr>
        <w:t>аккуратным письмом с учётом гигиенических требований к этому виду учебной работы. Списывание, письмо под дик</w:t>
      </w:r>
      <w:r w:rsidRPr="00EA6088">
        <w:rPr>
          <w:rFonts w:ascii="Times New Roman" w:hAnsi="Times New Roman" w:cs="Times New Roman"/>
          <w:spacing w:val="-2"/>
          <w:sz w:val="26"/>
          <w:szCs w:val="26"/>
        </w:rPr>
        <w:t>товку в соответствии с изученными правилами. Письменное изложение содержания прослушанного и прочитанного текста</w:t>
      </w:r>
      <w:r w:rsidRPr="00EA6088">
        <w:rPr>
          <w:rFonts w:ascii="Times New Roman" w:hAnsi="Times New Roman" w:cs="Times New Roman"/>
          <w:sz w:val="26"/>
          <w:szCs w:val="26"/>
        </w:rPr>
        <w:t xml:space="preserve">. Создание небольших собственных </w:t>
      </w:r>
      <w:r w:rsidRPr="00EA6088">
        <w:rPr>
          <w:rFonts w:ascii="Times New Roman" w:hAnsi="Times New Roman" w:cs="Times New Roman"/>
          <w:spacing w:val="-2"/>
          <w:sz w:val="26"/>
          <w:szCs w:val="26"/>
        </w:rPr>
        <w:t xml:space="preserve">текстов по интересной детям тематике (на основе впечатлений, </w:t>
      </w:r>
      <w:r w:rsidRPr="00EA6088">
        <w:rPr>
          <w:rFonts w:ascii="Times New Roman" w:hAnsi="Times New Roman" w:cs="Times New Roman"/>
          <w:spacing w:val="-2"/>
          <w:sz w:val="26"/>
          <w:szCs w:val="26"/>
        </w:rPr>
        <w:lastRenderedPageBreak/>
        <w:t>литературных произведений, сюжетных картин, серий картин, просмотра фрагмента видеозаписи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т.п.).</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Обучение грамоте</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Фонетика. </w:t>
      </w:r>
      <w:r w:rsidRPr="00EA6088">
        <w:rPr>
          <w:rFonts w:ascii="Times New Roman" w:hAnsi="Times New Roman" w:cs="Times New Roman"/>
          <w:spacing w:val="2"/>
          <w:sz w:val="26"/>
          <w:szCs w:val="26"/>
        </w:rPr>
        <w:t xml:space="preserve">Звуки речи. Осознание единства звукового </w:t>
      </w:r>
      <w:r w:rsidRPr="00EA6088">
        <w:rPr>
          <w:rFonts w:ascii="Times New Roman" w:hAnsi="Times New Roman" w:cs="Times New Roman"/>
          <w:sz w:val="26"/>
          <w:szCs w:val="26"/>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Различение гласных и согласных звуков, гласных ударных и безударных, согласных твёрдых и мягких, звонких и глухих.</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Слог как минимальная произносительная единица. Деление слов на слоги. Определение места ударения.</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Чтение. </w:t>
      </w:r>
      <w:r w:rsidRPr="00EA6088">
        <w:rPr>
          <w:rFonts w:ascii="Times New Roman" w:hAnsi="Times New Roman" w:cs="Times New Roman"/>
          <w:spacing w:val="-2"/>
          <w:sz w:val="26"/>
          <w:szCs w:val="26"/>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EA6088">
        <w:rPr>
          <w:rFonts w:ascii="Times New Roman" w:hAnsi="Times New Roman" w:cs="Times New Roman"/>
          <w:spacing w:val="2"/>
          <w:sz w:val="26"/>
          <w:szCs w:val="26"/>
        </w:rPr>
        <w:t xml:space="preserve">ющей индивидуальному темпу ребёнка. Осознанное чтение </w:t>
      </w:r>
      <w:r w:rsidRPr="00EA6088">
        <w:rPr>
          <w:rFonts w:ascii="Times New Roman" w:hAnsi="Times New Roman" w:cs="Times New Roman"/>
          <w:spacing w:val="-2"/>
          <w:sz w:val="26"/>
          <w:szCs w:val="26"/>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Знакомство с орфоэпическим чтением (при переходе к чте</w:t>
      </w:r>
      <w:r w:rsidRPr="00EA6088">
        <w:rPr>
          <w:rFonts w:ascii="Times New Roman" w:hAnsi="Times New Roman" w:cs="Times New Roman"/>
          <w:sz w:val="26"/>
          <w:szCs w:val="26"/>
        </w:rPr>
        <w:t>нию целыми словами). Орфографическое чтение (проговаривание) как средство самоконтроля при письме под диктовку и при списывании.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Письмо. </w:t>
      </w:r>
      <w:r w:rsidRPr="00EA6088">
        <w:rPr>
          <w:rFonts w:ascii="Times New Roman" w:hAnsi="Times New Roman" w:cs="Times New Roman"/>
          <w:iCs/>
          <w:sz w:val="26"/>
          <w:szCs w:val="26"/>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pacing w:val="2"/>
          <w:sz w:val="26"/>
          <w:szCs w:val="26"/>
        </w:rPr>
        <w:t>Овладение начертанием письменных прописных (заглав</w:t>
      </w:r>
      <w:r w:rsidRPr="00EA6088">
        <w:rPr>
          <w:rFonts w:ascii="Times New Roman" w:hAnsi="Times New Roman" w:cs="Times New Roman"/>
          <w:sz w:val="26"/>
          <w:szCs w:val="26"/>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w:t>
      </w:r>
      <w:proofErr w:type="gramStart"/>
      <w:r w:rsidRPr="00EA6088">
        <w:rPr>
          <w:rFonts w:ascii="Times New Roman" w:hAnsi="Times New Roman" w:cs="Times New Roman"/>
          <w:sz w:val="26"/>
          <w:szCs w:val="26"/>
        </w:rPr>
        <w:t>м-</w:t>
      </w:r>
      <w:proofErr w:type="gramEnd"/>
      <w:r w:rsidRPr="00EA6088">
        <w:rPr>
          <w:rFonts w:ascii="Times New Roman" w:hAnsi="Times New Roman" w:cs="Times New Roman"/>
          <w:sz w:val="26"/>
          <w:szCs w:val="26"/>
        </w:rPr>
        <w:t xml:space="preserve"> образом и </w:t>
      </w:r>
      <w:proofErr w:type="spellStart"/>
      <w:r w:rsidRPr="00EA6088">
        <w:rPr>
          <w:rFonts w:ascii="Times New Roman" w:hAnsi="Times New Roman" w:cs="Times New Roman"/>
          <w:sz w:val="26"/>
          <w:szCs w:val="26"/>
        </w:rPr>
        <w:t>послогового</w:t>
      </w:r>
      <w:proofErr w:type="spellEnd"/>
      <w:r w:rsidRPr="00EA6088">
        <w:rPr>
          <w:rFonts w:ascii="Times New Roman" w:hAnsi="Times New Roman" w:cs="Times New Roman"/>
          <w:sz w:val="26"/>
          <w:szCs w:val="26"/>
        </w:rPr>
        <w:t xml:space="preserve"> чтения написанных слов.</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lastRenderedPageBreak/>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 xml:space="preserve">Понимание функции небуквенных графических средств: </w:t>
      </w:r>
      <w:r w:rsidRPr="00EA6088">
        <w:rPr>
          <w:rFonts w:ascii="Times New Roman" w:hAnsi="Times New Roman" w:cs="Times New Roman"/>
          <w:sz w:val="26"/>
          <w:szCs w:val="26"/>
        </w:rPr>
        <w:t>пробела между словами, знака переноса.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Слово и предложение. </w:t>
      </w:r>
      <w:r w:rsidRPr="00EA6088">
        <w:rPr>
          <w:rFonts w:ascii="Times New Roman" w:hAnsi="Times New Roman" w:cs="Times New Roman"/>
          <w:sz w:val="26"/>
          <w:szCs w:val="26"/>
        </w:rPr>
        <w:t>Восприятие слова как объекта изучения, материала для анализа. Наблюдение над значением слова.</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Орфография. </w:t>
      </w:r>
      <w:r w:rsidRPr="00EA6088">
        <w:rPr>
          <w:rFonts w:ascii="Times New Roman" w:hAnsi="Times New Roman" w:cs="Times New Roman"/>
          <w:spacing w:val="-2"/>
          <w:sz w:val="26"/>
          <w:szCs w:val="26"/>
        </w:rPr>
        <w:t xml:space="preserve">Знакомство с правилами правописания и их </w:t>
      </w:r>
      <w:r w:rsidRPr="00EA6088">
        <w:rPr>
          <w:rFonts w:ascii="Times New Roman" w:hAnsi="Times New Roman" w:cs="Times New Roman"/>
          <w:sz w:val="26"/>
          <w:szCs w:val="26"/>
        </w:rPr>
        <w:t>применение:</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раздельное написание слов;</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обозначение гласных после шипящих (</w:t>
      </w:r>
      <w:proofErr w:type="spellStart"/>
      <w:proofErr w:type="gramStart"/>
      <w:r w:rsidRPr="00EA6088">
        <w:rPr>
          <w:rFonts w:ascii="Times New Roman" w:hAnsi="Times New Roman" w:cs="Times New Roman"/>
          <w:b/>
          <w:bCs/>
          <w:i/>
          <w:iCs/>
          <w:sz w:val="26"/>
          <w:szCs w:val="26"/>
        </w:rPr>
        <w:t>ча</w:t>
      </w:r>
      <w:proofErr w:type="spellEnd"/>
      <w:r w:rsidRPr="00EA6088">
        <w:rPr>
          <w:rFonts w:ascii="Times New Roman" w:hAnsi="Times New Roman" w:cs="Times New Roman"/>
          <w:b/>
          <w:bCs/>
          <w:sz w:val="26"/>
          <w:szCs w:val="26"/>
        </w:rPr>
        <w:t>—</w:t>
      </w:r>
      <w:proofErr w:type="spellStart"/>
      <w:r w:rsidRPr="00EA6088">
        <w:rPr>
          <w:rFonts w:ascii="Times New Roman" w:hAnsi="Times New Roman" w:cs="Times New Roman"/>
          <w:b/>
          <w:bCs/>
          <w:i/>
          <w:iCs/>
          <w:sz w:val="26"/>
          <w:szCs w:val="26"/>
        </w:rPr>
        <w:t>ща</w:t>
      </w:r>
      <w:proofErr w:type="spellEnd"/>
      <w:proofErr w:type="gramEnd"/>
      <w:r w:rsidRPr="00EA6088">
        <w:rPr>
          <w:rFonts w:ascii="Times New Roman" w:hAnsi="Times New Roman" w:cs="Times New Roman"/>
          <w:b/>
          <w:bCs/>
          <w:sz w:val="26"/>
          <w:szCs w:val="26"/>
        </w:rPr>
        <w:t xml:space="preserve">, </w:t>
      </w:r>
      <w:r w:rsidRPr="00EA6088">
        <w:rPr>
          <w:rFonts w:ascii="Times New Roman" w:hAnsi="Times New Roman" w:cs="Times New Roman"/>
          <w:b/>
          <w:bCs/>
          <w:i/>
          <w:iCs/>
          <w:sz w:val="26"/>
          <w:szCs w:val="26"/>
        </w:rPr>
        <w:t>чу</w:t>
      </w:r>
      <w:r w:rsidRPr="00EA6088">
        <w:rPr>
          <w:rFonts w:ascii="Times New Roman" w:hAnsi="Times New Roman" w:cs="Times New Roman"/>
          <w:b/>
          <w:bCs/>
          <w:sz w:val="26"/>
          <w:szCs w:val="26"/>
        </w:rPr>
        <w:t>—</w:t>
      </w:r>
      <w:proofErr w:type="spellStart"/>
      <w:r w:rsidRPr="00EA6088">
        <w:rPr>
          <w:rFonts w:ascii="Times New Roman" w:hAnsi="Times New Roman" w:cs="Times New Roman"/>
          <w:b/>
          <w:bCs/>
          <w:i/>
          <w:iCs/>
          <w:sz w:val="26"/>
          <w:szCs w:val="26"/>
        </w:rPr>
        <w:t>щу</w:t>
      </w:r>
      <w:proofErr w:type="spellEnd"/>
      <w:r w:rsidRPr="00EA6088">
        <w:rPr>
          <w:rFonts w:ascii="Times New Roman" w:hAnsi="Times New Roman" w:cs="Times New Roman"/>
          <w:b/>
          <w:bCs/>
          <w:sz w:val="26"/>
          <w:szCs w:val="26"/>
        </w:rPr>
        <w:t xml:space="preserve">, </w:t>
      </w:r>
      <w:proofErr w:type="spellStart"/>
      <w:r w:rsidRPr="00EA6088">
        <w:rPr>
          <w:rFonts w:ascii="Times New Roman" w:hAnsi="Times New Roman" w:cs="Times New Roman"/>
          <w:b/>
          <w:bCs/>
          <w:i/>
          <w:iCs/>
          <w:sz w:val="26"/>
          <w:szCs w:val="26"/>
        </w:rPr>
        <w:t>жи</w:t>
      </w:r>
      <w:proofErr w:type="spellEnd"/>
      <w:r w:rsidRPr="00EA6088">
        <w:rPr>
          <w:rFonts w:ascii="Times New Roman" w:hAnsi="Times New Roman" w:cs="Times New Roman"/>
          <w:b/>
          <w:bCs/>
          <w:sz w:val="26"/>
          <w:szCs w:val="26"/>
        </w:rPr>
        <w:t>—</w:t>
      </w:r>
      <w:proofErr w:type="spellStart"/>
      <w:r w:rsidRPr="00EA6088">
        <w:rPr>
          <w:rFonts w:ascii="Times New Roman" w:hAnsi="Times New Roman" w:cs="Times New Roman"/>
          <w:b/>
          <w:bCs/>
          <w:i/>
          <w:iCs/>
          <w:sz w:val="26"/>
          <w:szCs w:val="26"/>
        </w:rPr>
        <w:t>ши</w:t>
      </w:r>
      <w:proofErr w:type="spellEnd"/>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прописная (заглавная) буква в начале предложения, в име</w:t>
      </w:r>
      <w:r w:rsidRPr="00EA6088">
        <w:rPr>
          <w:rFonts w:ascii="Times New Roman" w:hAnsi="Times New Roman" w:cs="Times New Roman"/>
          <w:sz w:val="26"/>
          <w:szCs w:val="26"/>
        </w:rPr>
        <w:t>нах собственных;</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перенос слов по слогам без стечения согласных;</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знаки препинания в конце предложения.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Развитие речи. </w:t>
      </w:r>
      <w:r w:rsidRPr="00EA6088">
        <w:rPr>
          <w:rFonts w:ascii="Times New Roman" w:hAnsi="Times New Roman" w:cs="Times New Roman"/>
          <w:sz w:val="26"/>
          <w:szCs w:val="26"/>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Систематический курс</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sz w:val="26"/>
          <w:szCs w:val="26"/>
        </w:rPr>
        <w:t>Фонетика и орфоэпия.</w:t>
      </w:r>
      <w:r w:rsidRPr="00EA6088">
        <w:rPr>
          <w:rFonts w:ascii="Times New Roman" w:hAnsi="Times New Roman" w:cs="Times New Roman"/>
          <w:sz w:val="26"/>
          <w:szCs w:val="26"/>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EA6088">
        <w:rPr>
          <w:rFonts w:ascii="Times New Roman" w:hAnsi="Times New Roman" w:cs="Times New Roman"/>
          <w:spacing w:val="2"/>
          <w:sz w:val="26"/>
          <w:szCs w:val="26"/>
        </w:rPr>
        <w:t>ние парных и непарных по звонкости—глухости согласных звуков. Ударение, н</w:t>
      </w:r>
      <w:r w:rsidRPr="00EA6088">
        <w:rPr>
          <w:rFonts w:ascii="Times New Roman" w:hAnsi="Times New Roman" w:cs="Times New Roman"/>
          <w:sz w:val="26"/>
          <w:szCs w:val="26"/>
        </w:rPr>
        <w:t>ахождение в слове ударных и безударных гласных звуков.</w:t>
      </w:r>
      <w:r w:rsidRPr="00EA6088">
        <w:rPr>
          <w:rFonts w:ascii="Times New Roman" w:hAnsi="Times New Roman" w:cs="Times New Roman"/>
          <w:spacing w:val="2"/>
          <w:sz w:val="26"/>
          <w:szCs w:val="26"/>
        </w:rPr>
        <w:t xml:space="preserve"> Деление слов на слоги. Определение качественной характеристики звука: </w:t>
      </w:r>
      <w:r w:rsidRPr="00EA6088">
        <w:rPr>
          <w:rFonts w:ascii="Times New Roman" w:hAnsi="Times New Roman" w:cs="Times New Roman"/>
          <w:sz w:val="26"/>
          <w:szCs w:val="26"/>
        </w:rPr>
        <w:t xml:space="preserve">гласный — согласный; гласный ударный — безударный; согласный твёрдый — мягкий, парный — непарный; согласный </w:t>
      </w:r>
      <w:r w:rsidRPr="00EA6088">
        <w:rPr>
          <w:rFonts w:ascii="Times New Roman" w:hAnsi="Times New Roman" w:cs="Times New Roman"/>
          <w:spacing w:val="2"/>
          <w:sz w:val="26"/>
          <w:szCs w:val="26"/>
        </w:rPr>
        <w:t xml:space="preserve">звонкий — глухой, </w:t>
      </w:r>
      <w:r w:rsidRPr="00EA6088">
        <w:rPr>
          <w:rFonts w:ascii="Times New Roman" w:hAnsi="Times New Roman" w:cs="Times New Roman"/>
          <w:spacing w:val="2"/>
          <w:sz w:val="26"/>
          <w:szCs w:val="26"/>
        </w:rPr>
        <w:lastRenderedPageBreak/>
        <w:t xml:space="preserve">парный — </w:t>
      </w:r>
      <w:proofErr w:type="spellStart"/>
      <w:r w:rsidRPr="00EA6088">
        <w:rPr>
          <w:rFonts w:ascii="Times New Roman" w:hAnsi="Times New Roman" w:cs="Times New Roman"/>
          <w:spacing w:val="2"/>
          <w:sz w:val="26"/>
          <w:szCs w:val="26"/>
        </w:rPr>
        <w:t>непарный</w:t>
      </w:r>
      <w:proofErr w:type="gramStart"/>
      <w:r w:rsidRPr="00EA6088">
        <w:rPr>
          <w:rFonts w:ascii="Times New Roman" w:hAnsi="Times New Roman" w:cs="Times New Roman"/>
          <w:spacing w:val="2"/>
          <w:sz w:val="26"/>
          <w:szCs w:val="26"/>
        </w:rPr>
        <w:t>.П</w:t>
      </w:r>
      <w:proofErr w:type="gramEnd"/>
      <w:r w:rsidRPr="00EA6088">
        <w:rPr>
          <w:rFonts w:ascii="Times New Roman" w:hAnsi="Times New Roman" w:cs="Times New Roman"/>
          <w:spacing w:val="2"/>
          <w:sz w:val="26"/>
          <w:szCs w:val="26"/>
        </w:rPr>
        <w:t>роизношение</w:t>
      </w:r>
      <w:proofErr w:type="spellEnd"/>
      <w:r w:rsidRPr="00EA6088">
        <w:rPr>
          <w:rFonts w:ascii="Times New Roman" w:hAnsi="Times New Roman" w:cs="Times New Roman"/>
          <w:spacing w:val="2"/>
          <w:sz w:val="26"/>
          <w:szCs w:val="26"/>
        </w:rPr>
        <w:t xml:space="preserve"> звуков и сочетаний звуков </w:t>
      </w:r>
      <w:r w:rsidRPr="00EA6088">
        <w:rPr>
          <w:rFonts w:ascii="Times New Roman" w:hAnsi="Times New Roman" w:cs="Times New Roman"/>
          <w:sz w:val="26"/>
          <w:szCs w:val="26"/>
        </w:rPr>
        <w:t>в соответствии с нормами современного русского литературного языка.</w:t>
      </w:r>
      <w:r w:rsidRPr="00EA6088">
        <w:rPr>
          <w:rFonts w:ascii="Times New Roman" w:hAnsi="Times New Roman" w:cs="Times New Roman"/>
          <w:iCs/>
          <w:sz w:val="26"/>
          <w:szCs w:val="26"/>
        </w:rPr>
        <w:t xml:space="preserve"> Фонетический разбор слова</w:t>
      </w:r>
      <w:r w:rsidRPr="00EA6088">
        <w:rPr>
          <w:rFonts w:ascii="Times New Roman" w:hAnsi="Times New Roman" w:cs="Times New Roman"/>
          <w:sz w:val="26"/>
          <w:szCs w:val="26"/>
        </w:rPr>
        <w:t>.</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Графика. </w:t>
      </w:r>
      <w:r w:rsidRPr="00EA6088">
        <w:rPr>
          <w:rFonts w:ascii="Times New Roman" w:hAnsi="Times New Roman" w:cs="Times New Roman"/>
          <w:sz w:val="26"/>
          <w:szCs w:val="26"/>
        </w:rPr>
        <w:t xml:space="preserve">Различение звука и буквы: буква как знак </w:t>
      </w:r>
      <w:proofErr w:type="spellStart"/>
      <w:r w:rsidRPr="00EA6088">
        <w:rPr>
          <w:rFonts w:ascii="Times New Roman" w:hAnsi="Times New Roman" w:cs="Times New Roman"/>
          <w:sz w:val="26"/>
          <w:szCs w:val="26"/>
        </w:rPr>
        <w:t>зву</w:t>
      </w:r>
      <w:r w:rsidRPr="00EA6088">
        <w:rPr>
          <w:rFonts w:ascii="Times New Roman" w:hAnsi="Times New Roman" w:cs="Times New Roman"/>
          <w:spacing w:val="2"/>
          <w:sz w:val="26"/>
          <w:szCs w:val="26"/>
        </w:rPr>
        <w:t>ка</w:t>
      </w:r>
      <w:proofErr w:type="gramStart"/>
      <w:r w:rsidRPr="00EA6088">
        <w:rPr>
          <w:rFonts w:ascii="Times New Roman" w:hAnsi="Times New Roman" w:cs="Times New Roman"/>
          <w:spacing w:val="2"/>
          <w:sz w:val="26"/>
          <w:szCs w:val="26"/>
        </w:rPr>
        <w:t>.О</w:t>
      </w:r>
      <w:proofErr w:type="gramEnd"/>
      <w:r w:rsidRPr="00EA6088">
        <w:rPr>
          <w:rFonts w:ascii="Times New Roman" w:hAnsi="Times New Roman" w:cs="Times New Roman"/>
          <w:spacing w:val="2"/>
          <w:sz w:val="26"/>
          <w:szCs w:val="26"/>
        </w:rPr>
        <w:t>владение</w:t>
      </w:r>
      <w:proofErr w:type="spellEnd"/>
      <w:r w:rsidRPr="00EA6088">
        <w:rPr>
          <w:rFonts w:ascii="Times New Roman" w:hAnsi="Times New Roman" w:cs="Times New Roman"/>
          <w:spacing w:val="2"/>
          <w:sz w:val="26"/>
          <w:szCs w:val="26"/>
        </w:rPr>
        <w:t xml:space="preserve"> позиционным способом обозначения звуков </w:t>
      </w:r>
      <w:r w:rsidRPr="00EA6088">
        <w:rPr>
          <w:rFonts w:ascii="Times New Roman" w:hAnsi="Times New Roman" w:cs="Times New Roman"/>
          <w:sz w:val="26"/>
          <w:szCs w:val="26"/>
        </w:rPr>
        <w:t>буквами.</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Обозначение на пись</w:t>
      </w:r>
      <w:r w:rsidRPr="00EA6088">
        <w:rPr>
          <w:rFonts w:ascii="Times New Roman" w:hAnsi="Times New Roman" w:cs="Times New Roman"/>
          <w:sz w:val="26"/>
          <w:szCs w:val="26"/>
        </w:rPr>
        <w:t xml:space="preserve">ме твёрдости и мягкости согласных звуков. Буквы гласных как показатель твёрдости—мягкости согласных звуков. Функция букв </w:t>
      </w:r>
      <w:r w:rsidRPr="00EA6088">
        <w:rPr>
          <w:rFonts w:ascii="Times New Roman" w:hAnsi="Times New Roman" w:cs="Times New Roman"/>
          <w:b/>
          <w:bCs/>
          <w:i/>
          <w:iCs/>
          <w:sz w:val="26"/>
          <w:szCs w:val="26"/>
        </w:rPr>
        <w:t xml:space="preserve">е, ё, </w:t>
      </w:r>
      <w:proofErr w:type="spellStart"/>
      <w:r w:rsidRPr="00EA6088">
        <w:rPr>
          <w:rFonts w:ascii="Times New Roman" w:hAnsi="Times New Roman" w:cs="Times New Roman"/>
          <w:b/>
          <w:bCs/>
          <w:i/>
          <w:iCs/>
          <w:sz w:val="26"/>
          <w:szCs w:val="26"/>
        </w:rPr>
        <w:t>ю</w:t>
      </w:r>
      <w:proofErr w:type="spellEnd"/>
      <w:r w:rsidRPr="00EA6088">
        <w:rPr>
          <w:rFonts w:ascii="Times New Roman" w:hAnsi="Times New Roman" w:cs="Times New Roman"/>
          <w:b/>
          <w:bCs/>
          <w:i/>
          <w:iCs/>
          <w:sz w:val="26"/>
          <w:szCs w:val="26"/>
        </w:rPr>
        <w:t xml:space="preserve">, я. </w:t>
      </w:r>
      <w:r w:rsidRPr="00EA6088">
        <w:rPr>
          <w:rFonts w:ascii="Times New Roman" w:hAnsi="Times New Roman" w:cs="Times New Roman"/>
          <w:sz w:val="26"/>
          <w:szCs w:val="26"/>
        </w:rPr>
        <w:t xml:space="preserve">Мягкий </w:t>
      </w:r>
      <w:proofErr w:type="spellStart"/>
      <w:r w:rsidRPr="00EA6088">
        <w:rPr>
          <w:rFonts w:ascii="Times New Roman" w:hAnsi="Times New Roman" w:cs="Times New Roman"/>
          <w:sz w:val="26"/>
          <w:szCs w:val="26"/>
        </w:rPr>
        <w:t>знаккак</w:t>
      </w:r>
      <w:proofErr w:type="spellEnd"/>
      <w:r w:rsidRPr="00EA6088">
        <w:rPr>
          <w:rFonts w:ascii="Times New Roman" w:hAnsi="Times New Roman" w:cs="Times New Roman"/>
          <w:sz w:val="26"/>
          <w:szCs w:val="26"/>
        </w:rPr>
        <w:t xml:space="preserve"> показатель мягкости предшествующего согласного звука. Использование на письме </w:t>
      </w:r>
      <w:proofErr w:type="spellStart"/>
      <w:r w:rsidRPr="00EA6088">
        <w:rPr>
          <w:rFonts w:ascii="Times New Roman" w:hAnsi="Times New Roman" w:cs="Times New Roman"/>
          <w:sz w:val="26"/>
          <w:szCs w:val="26"/>
        </w:rPr>
        <w:t>разделительных</w:t>
      </w:r>
      <w:r w:rsidRPr="00EA6088">
        <w:rPr>
          <w:rFonts w:ascii="Times New Roman" w:hAnsi="Times New Roman" w:cs="Times New Roman"/>
          <w:bCs/>
          <w:i/>
          <w:iCs/>
          <w:sz w:val="26"/>
          <w:szCs w:val="26"/>
        </w:rPr>
        <w:t>ъ</w:t>
      </w:r>
      <w:r w:rsidRPr="00EA6088">
        <w:rPr>
          <w:rFonts w:ascii="Times New Roman" w:hAnsi="Times New Roman" w:cs="Times New Roman"/>
          <w:sz w:val="26"/>
          <w:szCs w:val="26"/>
        </w:rPr>
        <w:t>и</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bCs/>
          <w:i/>
          <w:iCs/>
          <w:sz w:val="26"/>
          <w:szCs w:val="26"/>
        </w:rPr>
        <w:t>ь</w:t>
      </w:r>
      <w:proofErr w:type="spellEnd"/>
      <w:r w:rsidRPr="00EA6088">
        <w:rPr>
          <w:rFonts w:ascii="Times New Roman" w:hAnsi="Times New Roman" w:cs="Times New Roman"/>
          <w:b/>
          <w:bCs/>
          <w:sz w:val="26"/>
          <w:szCs w:val="26"/>
        </w:rPr>
        <w:t>.</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4"/>
          <w:sz w:val="26"/>
          <w:szCs w:val="26"/>
        </w:rPr>
        <w:t xml:space="preserve">Установление соотношения звукового и буквенного состава </w:t>
      </w:r>
      <w:r w:rsidRPr="00EA6088">
        <w:rPr>
          <w:rFonts w:ascii="Times New Roman" w:hAnsi="Times New Roman" w:cs="Times New Roman"/>
          <w:sz w:val="26"/>
          <w:szCs w:val="26"/>
        </w:rPr>
        <w:t xml:space="preserve">слова в словах типа </w:t>
      </w:r>
      <w:r w:rsidRPr="00EA6088">
        <w:rPr>
          <w:rFonts w:ascii="Times New Roman" w:hAnsi="Times New Roman" w:cs="Times New Roman"/>
          <w:i/>
          <w:iCs/>
          <w:sz w:val="26"/>
          <w:szCs w:val="26"/>
        </w:rPr>
        <w:t>стол, конь</w:t>
      </w:r>
      <w:r w:rsidRPr="00EA6088">
        <w:rPr>
          <w:rFonts w:ascii="Times New Roman" w:hAnsi="Times New Roman" w:cs="Times New Roman"/>
          <w:sz w:val="26"/>
          <w:szCs w:val="26"/>
        </w:rPr>
        <w:t xml:space="preserve">; в словах с йотированными </w:t>
      </w:r>
      <w:r w:rsidRPr="00EA6088">
        <w:rPr>
          <w:rFonts w:ascii="Times New Roman" w:hAnsi="Times New Roman" w:cs="Times New Roman"/>
          <w:spacing w:val="-4"/>
          <w:sz w:val="26"/>
          <w:szCs w:val="26"/>
        </w:rPr>
        <w:t xml:space="preserve">гласными </w:t>
      </w:r>
      <w:r w:rsidRPr="00EA6088">
        <w:rPr>
          <w:rFonts w:ascii="Times New Roman" w:hAnsi="Times New Roman" w:cs="Times New Roman"/>
          <w:b/>
          <w:bCs/>
          <w:i/>
          <w:iCs/>
          <w:spacing w:val="-4"/>
          <w:sz w:val="26"/>
          <w:szCs w:val="26"/>
        </w:rPr>
        <w:t>е</w:t>
      </w:r>
      <w:r w:rsidRPr="00EA6088">
        <w:rPr>
          <w:rFonts w:ascii="Times New Roman" w:hAnsi="Times New Roman" w:cs="Times New Roman"/>
          <w:b/>
          <w:bCs/>
          <w:spacing w:val="-4"/>
          <w:sz w:val="26"/>
          <w:szCs w:val="26"/>
        </w:rPr>
        <w:t xml:space="preserve">, </w:t>
      </w:r>
      <w:r w:rsidRPr="00EA6088">
        <w:rPr>
          <w:rFonts w:ascii="Times New Roman" w:hAnsi="Times New Roman" w:cs="Times New Roman"/>
          <w:b/>
          <w:bCs/>
          <w:i/>
          <w:iCs/>
          <w:spacing w:val="-4"/>
          <w:sz w:val="26"/>
          <w:szCs w:val="26"/>
        </w:rPr>
        <w:t>ё</w:t>
      </w:r>
      <w:r w:rsidRPr="00EA6088">
        <w:rPr>
          <w:rFonts w:ascii="Times New Roman" w:hAnsi="Times New Roman" w:cs="Times New Roman"/>
          <w:b/>
          <w:bCs/>
          <w:spacing w:val="-4"/>
          <w:sz w:val="26"/>
          <w:szCs w:val="26"/>
        </w:rPr>
        <w:t xml:space="preserve">, </w:t>
      </w:r>
      <w:proofErr w:type="spellStart"/>
      <w:r w:rsidRPr="00EA6088">
        <w:rPr>
          <w:rFonts w:ascii="Times New Roman" w:hAnsi="Times New Roman" w:cs="Times New Roman"/>
          <w:b/>
          <w:bCs/>
          <w:i/>
          <w:iCs/>
          <w:spacing w:val="-4"/>
          <w:sz w:val="26"/>
          <w:szCs w:val="26"/>
        </w:rPr>
        <w:t>ю</w:t>
      </w:r>
      <w:proofErr w:type="spellEnd"/>
      <w:r w:rsidRPr="00EA6088">
        <w:rPr>
          <w:rFonts w:ascii="Times New Roman" w:hAnsi="Times New Roman" w:cs="Times New Roman"/>
          <w:b/>
          <w:bCs/>
          <w:spacing w:val="-4"/>
          <w:sz w:val="26"/>
          <w:szCs w:val="26"/>
        </w:rPr>
        <w:t xml:space="preserve">, </w:t>
      </w:r>
      <w:proofErr w:type="spellStart"/>
      <w:r w:rsidRPr="00EA6088">
        <w:rPr>
          <w:rFonts w:ascii="Times New Roman" w:hAnsi="Times New Roman" w:cs="Times New Roman"/>
          <w:b/>
          <w:bCs/>
          <w:i/>
          <w:iCs/>
          <w:spacing w:val="-4"/>
          <w:sz w:val="26"/>
          <w:szCs w:val="26"/>
        </w:rPr>
        <w:t>я</w:t>
      </w:r>
      <w:proofErr w:type="gramStart"/>
      <w:r w:rsidRPr="00EA6088">
        <w:rPr>
          <w:rFonts w:ascii="Times New Roman" w:hAnsi="Times New Roman" w:cs="Times New Roman"/>
          <w:spacing w:val="-4"/>
          <w:sz w:val="26"/>
          <w:szCs w:val="26"/>
        </w:rPr>
        <w:t>;в</w:t>
      </w:r>
      <w:proofErr w:type="spellEnd"/>
      <w:proofErr w:type="gramEnd"/>
      <w:r w:rsidRPr="00EA6088">
        <w:rPr>
          <w:rFonts w:ascii="Times New Roman" w:hAnsi="Times New Roman" w:cs="Times New Roman"/>
          <w:spacing w:val="-4"/>
          <w:sz w:val="26"/>
          <w:szCs w:val="26"/>
        </w:rPr>
        <w:t xml:space="preserve"> словах с непроизносимыми согласными.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Использование небуквенных графических средств: пробела между словами, знака переноса, абзаца.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Знакомство с русским алфавитом как последовательностью букв. </w:t>
      </w:r>
      <w:r w:rsidRPr="00EA6088">
        <w:rPr>
          <w:rFonts w:ascii="Times New Roman" w:hAnsi="Times New Roman" w:cs="Times New Roman"/>
          <w:spacing w:val="2"/>
          <w:sz w:val="26"/>
          <w:szCs w:val="26"/>
        </w:rPr>
        <w:t xml:space="preserve">Знание алфавита: правильное название букв, знание их </w:t>
      </w:r>
      <w:r w:rsidRPr="00EA6088">
        <w:rPr>
          <w:rFonts w:ascii="Times New Roman" w:hAnsi="Times New Roman" w:cs="Times New Roman"/>
          <w:sz w:val="26"/>
          <w:szCs w:val="26"/>
        </w:rPr>
        <w:t>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b/>
          <w:sz w:val="26"/>
          <w:szCs w:val="26"/>
        </w:rPr>
        <w:t>Состав слова</w:t>
      </w:r>
      <w:r w:rsidRPr="00EA6088">
        <w:rPr>
          <w:rFonts w:ascii="Times New Roman" w:hAnsi="Times New Roman" w:cs="Times New Roman"/>
          <w:b/>
          <w:bCs/>
          <w:sz w:val="26"/>
          <w:szCs w:val="26"/>
        </w:rPr>
        <w:t xml:space="preserve"> (</w:t>
      </w:r>
      <w:proofErr w:type="spellStart"/>
      <w:r w:rsidRPr="00EA6088">
        <w:rPr>
          <w:rFonts w:ascii="Times New Roman" w:hAnsi="Times New Roman" w:cs="Times New Roman"/>
          <w:b/>
          <w:bCs/>
          <w:sz w:val="26"/>
          <w:szCs w:val="26"/>
        </w:rPr>
        <w:t>морфемика</w:t>
      </w:r>
      <w:proofErr w:type="spellEnd"/>
      <w:r w:rsidRPr="00EA6088">
        <w:rPr>
          <w:rFonts w:ascii="Times New Roman" w:hAnsi="Times New Roman" w:cs="Times New Roman"/>
          <w:b/>
          <w:bCs/>
          <w:sz w:val="26"/>
          <w:szCs w:val="26"/>
        </w:rPr>
        <w:t xml:space="preserve">). </w:t>
      </w:r>
      <w:r w:rsidRPr="00EA6088">
        <w:rPr>
          <w:rFonts w:ascii="Times New Roman" w:hAnsi="Times New Roman" w:cs="Times New Roman"/>
          <w:sz w:val="26"/>
          <w:szCs w:val="26"/>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Корень, общее понятие о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 xml:space="preserve">. Однокоренные слова, овладение понятием «родственные (однокоренные) слова». Выделение корней в однокоренных (родственных) словах. </w:t>
      </w:r>
      <w:proofErr w:type="gramStart"/>
      <w:r w:rsidRPr="00EA6088">
        <w:rPr>
          <w:rFonts w:ascii="Times New Roman" w:hAnsi="Times New Roman" w:cs="Times New Roman"/>
          <w:sz w:val="26"/>
          <w:szCs w:val="26"/>
        </w:rPr>
        <w:t>Наблюдение за единообразием написания корней (корм — кормить — кормушка, лес — лесник — лесной).</w:t>
      </w:r>
      <w:proofErr w:type="gramEnd"/>
      <w:r w:rsidRPr="00EA6088">
        <w:rPr>
          <w:rFonts w:ascii="Times New Roman" w:hAnsi="Times New Roman" w:cs="Times New Roman"/>
          <w:sz w:val="26"/>
          <w:szCs w:val="26"/>
        </w:rPr>
        <w:t xml:space="preserve"> Различение однокоренных слов и различных форм одного и того же слова. </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iCs/>
          <w:sz w:val="26"/>
          <w:szCs w:val="26"/>
        </w:rPr>
        <w:t>Представление о значении суффиксов и приставок</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Умение отличать приставку от предлога. Умение подбирать однокоренные слова с приставками и суффиксами.</w:t>
      </w:r>
    </w:p>
    <w:p w:rsidR="00900C27" w:rsidRPr="00EA6088" w:rsidRDefault="00900C27" w:rsidP="00EA6088">
      <w:pPr>
        <w:spacing w:after="0" w:line="360" w:lineRule="auto"/>
        <w:ind w:firstLine="709"/>
        <w:jc w:val="both"/>
        <w:rPr>
          <w:rFonts w:ascii="Times New Roman" w:hAnsi="Times New Roman" w:cs="Times New Roman"/>
          <w:i/>
          <w:sz w:val="26"/>
          <w:szCs w:val="26"/>
        </w:rPr>
      </w:pPr>
      <w:r w:rsidRPr="00EA6088">
        <w:rPr>
          <w:rFonts w:ascii="Times New Roman" w:hAnsi="Times New Roman" w:cs="Times New Roman"/>
          <w:sz w:val="26"/>
          <w:szCs w:val="26"/>
        </w:rPr>
        <w:t xml:space="preserve">Различение изменяемых и неизменяемых </w:t>
      </w:r>
      <w:proofErr w:type="spellStart"/>
      <w:r w:rsidRPr="00EA6088">
        <w:rPr>
          <w:rFonts w:ascii="Times New Roman" w:hAnsi="Times New Roman" w:cs="Times New Roman"/>
          <w:sz w:val="26"/>
          <w:szCs w:val="26"/>
        </w:rPr>
        <w:t>слов</w:t>
      </w:r>
      <w:proofErr w:type="gramStart"/>
      <w:r w:rsidRPr="00EA6088">
        <w:rPr>
          <w:rFonts w:ascii="Times New Roman" w:hAnsi="Times New Roman" w:cs="Times New Roman"/>
          <w:sz w:val="26"/>
          <w:szCs w:val="26"/>
        </w:rPr>
        <w:t>.</w:t>
      </w:r>
      <w:r w:rsidRPr="00EA6088">
        <w:rPr>
          <w:rFonts w:ascii="Times New Roman" w:hAnsi="Times New Roman" w:cs="Times New Roman"/>
          <w:iCs/>
          <w:sz w:val="26"/>
          <w:szCs w:val="26"/>
        </w:rPr>
        <w:t>Р</w:t>
      </w:r>
      <w:proofErr w:type="gramEnd"/>
      <w:r w:rsidRPr="00EA6088">
        <w:rPr>
          <w:rFonts w:ascii="Times New Roman" w:hAnsi="Times New Roman" w:cs="Times New Roman"/>
          <w:iCs/>
          <w:sz w:val="26"/>
          <w:szCs w:val="26"/>
        </w:rPr>
        <w:t>азбор</w:t>
      </w:r>
      <w:proofErr w:type="spellEnd"/>
      <w:r w:rsidRPr="00EA6088">
        <w:rPr>
          <w:rFonts w:ascii="Times New Roman" w:hAnsi="Times New Roman" w:cs="Times New Roman"/>
          <w:iCs/>
          <w:sz w:val="26"/>
          <w:szCs w:val="26"/>
        </w:rPr>
        <w:t xml:space="preserve"> слова по составу.</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b/>
          <w:bCs/>
          <w:sz w:val="26"/>
          <w:szCs w:val="26"/>
        </w:rPr>
        <w:lastRenderedPageBreak/>
        <w:t xml:space="preserve">Морфология. </w:t>
      </w:r>
      <w:r w:rsidRPr="00EA6088">
        <w:rPr>
          <w:rFonts w:ascii="Times New Roman" w:hAnsi="Times New Roman" w:cs="Times New Roman"/>
          <w:sz w:val="26"/>
          <w:szCs w:val="26"/>
        </w:rPr>
        <w:t xml:space="preserve">Общие сведения о частях речи: имя существительное, имя прилагательное, местоимение, глагол, </w:t>
      </w:r>
      <w:proofErr w:type="spellStart"/>
      <w:r w:rsidRPr="00EA6088">
        <w:rPr>
          <w:rFonts w:ascii="Times New Roman" w:hAnsi="Times New Roman" w:cs="Times New Roman"/>
          <w:sz w:val="26"/>
          <w:szCs w:val="26"/>
        </w:rPr>
        <w:t>предлог</w:t>
      </w:r>
      <w:proofErr w:type="gramStart"/>
      <w:r w:rsidRPr="00EA6088">
        <w:rPr>
          <w:rFonts w:ascii="Times New Roman" w:hAnsi="Times New Roman" w:cs="Times New Roman"/>
          <w:sz w:val="26"/>
          <w:szCs w:val="26"/>
        </w:rPr>
        <w:t>.</w:t>
      </w:r>
      <w:r w:rsidRPr="00EA6088">
        <w:rPr>
          <w:rFonts w:ascii="Times New Roman" w:hAnsi="Times New Roman" w:cs="Times New Roman"/>
          <w:iCs/>
          <w:sz w:val="26"/>
          <w:szCs w:val="26"/>
        </w:rPr>
        <w:t>Д</w:t>
      </w:r>
      <w:proofErr w:type="gramEnd"/>
      <w:r w:rsidRPr="00EA6088">
        <w:rPr>
          <w:rFonts w:ascii="Times New Roman" w:hAnsi="Times New Roman" w:cs="Times New Roman"/>
          <w:iCs/>
          <w:sz w:val="26"/>
          <w:szCs w:val="26"/>
        </w:rPr>
        <w:t>еление</w:t>
      </w:r>
      <w:proofErr w:type="spellEnd"/>
      <w:r w:rsidRPr="00EA6088">
        <w:rPr>
          <w:rFonts w:ascii="Times New Roman" w:hAnsi="Times New Roman" w:cs="Times New Roman"/>
          <w:iCs/>
          <w:sz w:val="26"/>
          <w:szCs w:val="26"/>
        </w:rPr>
        <w:t xml:space="preserve"> частей речи на самостоятельные и служебные.</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i/>
          <w:sz w:val="26"/>
          <w:szCs w:val="26"/>
        </w:rPr>
        <w:t>Имя существительное</w:t>
      </w:r>
      <w:r w:rsidRPr="00EA6088">
        <w:rPr>
          <w:rFonts w:ascii="Times New Roman" w:hAnsi="Times New Roman" w:cs="Times New Roman"/>
          <w:sz w:val="26"/>
          <w:szCs w:val="26"/>
        </w:rPr>
        <w:t>. Его значение и употребление в речи. Вопросы, р</w:t>
      </w:r>
      <w:r w:rsidRPr="00EA6088">
        <w:rPr>
          <w:rFonts w:ascii="Times New Roman" w:hAnsi="Times New Roman" w:cs="Times New Roman"/>
          <w:spacing w:val="2"/>
          <w:sz w:val="26"/>
          <w:szCs w:val="26"/>
        </w:rPr>
        <w:t xml:space="preserve">азличение имён </w:t>
      </w:r>
      <w:r w:rsidRPr="00EA6088">
        <w:rPr>
          <w:rFonts w:ascii="Times New Roman" w:hAnsi="Times New Roman" w:cs="Times New Roman"/>
          <w:sz w:val="26"/>
          <w:szCs w:val="26"/>
        </w:rPr>
        <w:t xml:space="preserve">существительных, отвечающих на вопросы «кто?» и «что?». </w:t>
      </w:r>
      <w:r w:rsidRPr="00EA6088">
        <w:rPr>
          <w:rFonts w:ascii="Times New Roman" w:hAnsi="Times New Roman" w:cs="Times New Roman"/>
          <w:spacing w:val="2"/>
          <w:sz w:val="26"/>
          <w:szCs w:val="26"/>
        </w:rPr>
        <w:t>Умение опознавать имена собственные</w:t>
      </w:r>
      <w:r w:rsidRPr="00EA6088">
        <w:rPr>
          <w:rFonts w:ascii="Times New Roman" w:hAnsi="Times New Roman" w:cs="Times New Roman"/>
          <w:sz w:val="26"/>
          <w:szCs w:val="26"/>
        </w:rPr>
        <w:t>.</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Род существительных: мужской, женский, средний. </w:t>
      </w:r>
      <w:r w:rsidRPr="00EA6088">
        <w:rPr>
          <w:rFonts w:ascii="Times New Roman" w:hAnsi="Times New Roman" w:cs="Times New Roman"/>
          <w:spacing w:val="2"/>
          <w:sz w:val="26"/>
          <w:szCs w:val="26"/>
        </w:rPr>
        <w:t xml:space="preserve">Различение имён существительных мужского, женского и </w:t>
      </w:r>
      <w:r w:rsidRPr="00EA6088">
        <w:rPr>
          <w:rFonts w:ascii="Times New Roman" w:hAnsi="Times New Roman" w:cs="Times New Roman"/>
          <w:sz w:val="26"/>
          <w:szCs w:val="26"/>
        </w:rPr>
        <w:t>среднего рода.</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Изменение имен существительных по числам. </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EA6088">
        <w:rPr>
          <w:rFonts w:ascii="Times New Roman" w:hAnsi="Times New Roman" w:cs="Times New Roman"/>
          <w:spacing w:val="2"/>
          <w:sz w:val="26"/>
          <w:szCs w:val="26"/>
        </w:rPr>
        <w:t>Определение паде</w:t>
      </w:r>
      <w:r w:rsidRPr="00EA6088">
        <w:rPr>
          <w:rFonts w:ascii="Times New Roman" w:hAnsi="Times New Roman" w:cs="Times New Roman"/>
          <w:sz w:val="26"/>
          <w:szCs w:val="26"/>
        </w:rPr>
        <w:t>жа, в котором употреблено имя существительное. Умение правильно употреблять предлоги с именами существительными в различных падежах.</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Склонение имен существительных во множественном числе. </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iCs/>
          <w:sz w:val="26"/>
          <w:szCs w:val="26"/>
        </w:rPr>
        <w:t>Морфологический разбор имён существительных</w:t>
      </w:r>
      <w:r w:rsidRPr="00EA6088">
        <w:rPr>
          <w:rFonts w:ascii="Times New Roman" w:hAnsi="Times New Roman" w:cs="Times New Roman"/>
          <w:sz w:val="26"/>
          <w:szCs w:val="26"/>
        </w:rPr>
        <w:t>.</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i/>
          <w:sz w:val="26"/>
          <w:szCs w:val="26"/>
        </w:rPr>
        <w:t>Имя прилагательное</w:t>
      </w:r>
      <w:r w:rsidRPr="00EA6088">
        <w:rPr>
          <w:rFonts w:ascii="Times New Roman" w:hAnsi="Times New Roman" w:cs="Times New Roman"/>
          <w:sz w:val="26"/>
          <w:szCs w:val="26"/>
        </w:rPr>
        <w:t xml:space="preserve">. Его значение </w:t>
      </w:r>
      <w:r w:rsidRPr="00EA6088">
        <w:rPr>
          <w:rFonts w:ascii="Times New Roman" w:hAnsi="Times New Roman" w:cs="Times New Roman"/>
          <w:spacing w:val="2"/>
          <w:sz w:val="26"/>
          <w:szCs w:val="26"/>
        </w:rPr>
        <w:t>и употребление в речи</w:t>
      </w:r>
      <w:r w:rsidRPr="00EA6088">
        <w:rPr>
          <w:rFonts w:ascii="Times New Roman" w:hAnsi="Times New Roman" w:cs="Times New Roman"/>
          <w:sz w:val="26"/>
          <w:szCs w:val="26"/>
        </w:rPr>
        <w:t xml:space="preserve">, вопросы. Изменение имен прилагательных по родам, числам и падежам, в сочетании с существительными (кроме прилагательных на </w:t>
      </w:r>
      <w:proofErr w:type="gramStart"/>
      <w:r w:rsidRPr="00EA6088">
        <w:rPr>
          <w:rFonts w:ascii="Times New Roman" w:hAnsi="Times New Roman" w:cs="Times New Roman"/>
          <w:sz w:val="26"/>
          <w:szCs w:val="26"/>
        </w:rPr>
        <w:t>-</w:t>
      </w:r>
      <w:proofErr w:type="spellStart"/>
      <w:r w:rsidRPr="00EA6088">
        <w:rPr>
          <w:rFonts w:ascii="Times New Roman" w:hAnsi="Times New Roman" w:cs="Times New Roman"/>
          <w:i/>
          <w:sz w:val="26"/>
          <w:szCs w:val="26"/>
        </w:rPr>
        <w:t>и</w:t>
      </w:r>
      <w:proofErr w:type="gramEnd"/>
      <w:r w:rsidRPr="00EA6088">
        <w:rPr>
          <w:rFonts w:ascii="Times New Roman" w:hAnsi="Times New Roman" w:cs="Times New Roman"/>
          <w:i/>
          <w:sz w:val="26"/>
          <w:szCs w:val="26"/>
        </w:rPr>
        <w:t>й</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ья</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ье</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ов</w:t>
      </w:r>
      <w:proofErr w:type="spellEnd"/>
      <w:r w:rsidRPr="00EA6088">
        <w:rPr>
          <w:rFonts w:ascii="Times New Roman" w:hAnsi="Times New Roman" w:cs="Times New Roman"/>
          <w:i/>
          <w:sz w:val="26"/>
          <w:szCs w:val="26"/>
        </w:rPr>
        <w:t>, -ин</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Морфологический разбор имён прилагательных</w:t>
      </w:r>
      <w:r w:rsidRPr="00EA6088">
        <w:rPr>
          <w:rFonts w:ascii="Times New Roman" w:hAnsi="Times New Roman" w:cs="Times New Roman"/>
          <w:i/>
          <w:iCs/>
          <w:sz w:val="26"/>
          <w:szCs w:val="26"/>
        </w:rPr>
        <w:t>.</w:t>
      </w:r>
    </w:p>
    <w:p w:rsidR="00900C27" w:rsidRPr="00EA6088" w:rsidRDefault="00900C27" w:rsidP="00EA6088">
      <w:pPr>
        <w:spacing w:after="0" w:line="360" w:lineRule="auto"/>
        <w:ind w:firstLine="709"/>
        <w:jc w:val="both"/>
        <w:rPr>
          <w:rFonts w:ascii="Times New Roman" w:hAnsi="Times New Roman" w:cs="Times New Roman"/>
          <w:i/>
          <w:sz w:val="26"/>
          <w:szCs w:val="26"/>
        </w:rPr>
      </w:pPr>
      <w:r w:rsidRPr="00EA6088">
        <w:rPr>
          <w:rFonts w:ascii="Times New Roman" w:hAnsi="Times New Roman" w:cs="Times New Roman"/>
          <w:i/>
          <w:sz w:val="26"/>
          <w:szCs w:val="26"/>
        </w:rPr>
        <w:t>Местоимение</w:t>
      </w:r>
      <w:r w:rsidRPr="00EA6088">
        <w:rPr>
          <w:rFonts w:ascii="Times New Roman" w:hAnsi="Times New Roman" w:cs="Times New Roman"/>
          <w:sz w:val="26"/>
          <w:szCs w:val="26"/>
        </w:rPr>
        <w:t xml:space="preserve">. Общее представление о местоимении. </w:t>
      </w:r>
      <w:r w:rsidRPr="00EA6088">
        <w:rPr>
          <w:rFonts w:ascii="Times New Roman" w:hAnsi="Times New Roman" w:cs="Times New Roman"/>
          <w:iCs/>
          <w:sz w:val="26"/>
          <w:szCs w:val="26"/>
        </w:rPr>
        <w:t xml:space="preserve">Личные местоимения, значение и употребление в </w:t>
      </w:r>
      <w:proofErr w:type="spellStart"/>
      <w:r w:rsidRPr="00EA6088">
        <w:rPr>
          <w:rFonts w:ascii="Times New Roman" w:hAnsi="Times New Roman" w:cs="Times New Roman"/>
          <w:iCs/>
          <w:sz w:val="26"/>
          <w:szCs w:val="26"/>
        </w:rPr>
        <w:t>речи</w:t>
      </w:r>
      <w:proofErr w:type="gramStart"/>
      <w:r w:rsidRPr="00EA6088">
        <w:rPr>
          <w:rFonts w:ascii="Times New Roman" w:hAnsi="Times New Roman" w:cs="Times New Roman"/>
          <w:iCs/>
          <w:sz w:val="26"/>
          <w:szCs w:val="26"/>
        </w:rPr>
        <w:t>.Л</w:t>
      </w:r>
      <w:proofErr w:type="gramEnd"/>
      <w:r w:rsidRPr="00EA6088">
        <w:rPr>
          <w:rFonts w:ascii="Times New Roman" w:hAnsi="Times New Roman" w:cs="Times New Roman"/>
          <w:iCs/>
          <w:sz w:val="26"/>
          <w:szCs w:val="26"/>
        </w:rPr>
        <w:t>ичные</w:t>
      </w:r>
      <w:proofErr w:type="spellEnd"/>
      <w:r w:rsidRPr="00EA6088">
        <w:rPr>
          <w:rFonts w:ascii="Times New Roman" w:hAnsi="Times New Roman" w:cs="Times New Roman"/>
          <w:iCs/>
          <w:sz w:val="26"/>
          <w:szCs w:val="26"/>
        </w:rPr>
        <w:t xml:space="preserve"> местоимения 1</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2</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3­го</w:t>
      </w:r>
      <w:r w:rsidRPr="00EA6088">
        <w:rPr>
          <w:rFonts w:ascii="Times New Roman" w:hAnsi="Times New Roman" w:cs="Times New Roman"/>
          <w:sz w:val="26"/>
          <w:szCs w:val="26"/>
        </w:rPr>
        <w:t> </w:t>
      </w:r>
      <w:r w:rsidRPr="00EA6088">
        <w:rPr>
          <w:rFonts w:ascii="Times New Roman" w:hAnsi="Times New Roman" w:cs="Times New Roman"/>
          <w:iCs/>
          <w:sz w:val="26"/>
          <w:szCs w:val="26"/>
        </w:rPr>
        <w:t xml:space="preserve">лица единственного и множественного </w:t>
      </w:r>
      <w:proofErr w:type="spellStart"/>
      <w:r w:rsidRPr="00EA6088">
        <w:rPr>
          <w:rFonts w:ascii="Times New Roman" w:hAnsi="Times New Roman" w:cs="Times New Roman"/>
          <w:iCs/>
          <w:sz w:val="26"/>
          <w:szCs w:val="26"/>
        </w:rPr>
        <w:t>числа.Склонение</w:t>
      </w:r>
      <w:proofErr w:type="spellEnd"/>
      <w:r w:rsidRPr="00EA6088">
        <w:rPr>
          <w:rFonts w:ascii="Times New Roman" w:hAnsi="Times New Roman" w:cs="Times New Roman"/>
          <w:iCs/>
          <w:sz w:val="26"/>
          <w:szCs w:val="26"/>
        </w:rPr>
        <w:t xml:space="preserve"> личных местоимений</w:t>
      </w:r>
      <w:r w:rsidRPr="00EA6088">
        <w:rPr>
          <w:rFonts w:ascii="Times New Roman" w:hAnsi="Times New Roman" w:cs="Times New Roman"/>
          <w:sz w:val="26"/>
          <w:szCs w:val="26"/>
        </w:rPr>
        <w:t xml:space="preserve">. Правильное употребление местоимений в речи </w:t>
      </w:r>
      <w:r w:rsidRPr="00EA6088">
        <w:rPr>
          <w:rFonts w:ascii="Times New Roman" w:hAnsi="Times New Roman" w:cs="Times New Roman"/>
          <w:i/>
          <w:sz w:val="26"/>
          <w:szCs w:val="26"/>
        </w:rPr>
        <w:t>(меня, мною, у него, с ней, о нем).</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i/>
          <w:sz w:val="26"/>
          <w:szCs w:val="26"/>
        </w:rPr>
        <w:t>Глагол.</w:t>
      </w:r>
      <w:r w:rsidRPr="00EA6088">
        <w:rPr>
          <w:rFonts w:ascii="Times New Roman" w:hAnsi="Times New Roman" w:cs="Times New Roman"/>
          <w:sz w:val="26"/>
          <w:szCs w:val="26"/>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EA6088">
        <w:rPr>
          <w:rFonts w:ascii="Times New Roman" w:hAnsi="Times New Roman" w:cs="Times New Roman"/>
          <w:spacing w:val="2"/>
          <w:sz w:val="26"/>
          <w:szCs w:val="26"/>
        </w:rPr>
        <w:t xml:space="preserve">Способы определения I </w:t>
      </w:r>
      <w:r w:rsidRPr="00EA6088">
        <w:rPr>
          <w:rFonts w:ascii="Times New Roman" w:hAnsi="Times New Roman" w:cs="Times New Roman"/>
          <w:sz w:val="26"/>
          <w:szCs w:val="26"/>
        </w:rPr>
        <w:t xml:space="preserve">и II спряжения глаголов (практическое </w:t>
      </w:r>
      <w:r w:rsidRPr="00EA6088">
        <w:rPr>
          <w:rFonts w:ascii="Times New Roman" w:hAnsi="Times New Roman" w:cs="Times New Roman"/>
          <w:sz w:val="26"/>
          <w:szCs w:val="26"/>
        </w:rPr>
        <w:lastRenderedPageBreak/>
        <w:t xml:space="preserve">овладение). Изменение глаголов в прошедшем времени по родам и числам. </w:t>
      </w:r>
      <w:r w:rsidRPr="00EA6088">
        <w:rPr>
          <w:rFonts w:ascii="Times New Roman" w:hAnsi="Times New Roman" w:cs="Times New Roman"/>
          <w:iCs/>
          <w:sz w:val="26"/>
          <w:szCs w:val="26"/>
        </w:rPr>
        <w:t>Морфологический разбор глаголов</w:t>
      </w:r>
      <w:r w:rsidRPr="00EA6088">
        <w:rPr>
          <w:rFonts w:ascii="Times New Roman" w:hAnsi="Times New Roman" w:cs="Times New Roman"/>
          <w:i/>
          <w:iCs/>
          <w:sz w:val="26"/>
          <w:szCs w:val="26"/>
        </w:rPr>
        <w:t>.</w:t>
      </w:r>
    </w:p>
    <w:p w:rsidR="00900C27" w:rsidRPr="00EA6088" w:rsidRDefault="00900C27" w:rsidP="00EA6088">
      <w:pPr>
        <w:spacing w:after="0" w:line="360" w:lineRule="auto"/>
        <w:ind w:firstLine="709"/>
        <w:jc w:val="both"/>
        <w:rPr>
          <w:rFonts w:ascii="Times New Roman" w:hAnsi="Times New Roman" w:cs="Times New Roman"/>
          <w:sz w:val="26"/>
          <w:szCs w:val="26"/>
        </w:rPr>
      </w:pPr>
      <w:proofErr w:type="spellStart"/>
      <w:r w:rsidRPr="00EA6088">
        <w:rPr>
          <w:rFonts w:ascii="Times New Roman" w:hAnsi="Times New Roman" w:cs="Times New Roman"/>
          <w:i/>
          <w:spacing w:val="-4"/>
          <w:sz w:val="26"/>
          <w:szCs w:val="26"/>
        </w:rPr>
        <w:t>Предлог</w:t>
      </w:r>
      <w:proofErr w:type="gramStart"/>
      <w:r w:rsidRPr="00EA6088">
        <w:rPr>
          <w:rFonts w:ascii="Times New Roman" w:hAnsi="Times New Roman" w:cs="Times New Roman"/>
          <w:i/>
          <w:spacing w:val="-4"/>
          <w:sz w:val="26"/>
          <w:szCs w:val="26"/>
        </w:rPr>
        <w:t>.</w:t>
      </w:r>
      <w:r w:rsidRPr="00EA6088">
        <w:rPr>
          <w:rFonts w:ascii="Times New Roman" w:hAnsi="Times New Roman" w:cs="Times New Roman"/>
          <w:iCs/>
          <w:spacing w:val="-4"/>
          <w:sz w:val="26"/>
          <w:szCs w:val="26"/>
        </w:rPr>
        <w:t>З</w:t>
      </w:r>
      <w:proofErr w:type="gramEnd"/>
      <w:r w:rsidRPr="00EA6088">
        <w:rPr>
          <w:rFonts w:ascii="Times New Roman" w:hAnsi="Times New Roman" w:cs="Times New Roman"/>
          <w:iCs/>
          <w:spacing w:val="-4"/>
          <w:sz w:val="26"/>
          <w:szCs w:val="26"/>
        </w:rPr>
        <w:t>накомство</w:t>
      </w:r>
      <w:proofErr w:type="spellEnd"/>
      <w:r w:rsidRPr="00EA6088">
        <w:rPr>
          <w:rFonts w:ascii="Times New Roman" w:hAnsi="Times New Roman" w:cs="Times New Roman"/>
          <w:iCs/>
          <w:spacing w:val="-4"/>
          <w:sz w:val="26"/>
          <w:szCs w:val="26"/>
        </w:rPr>
        <w:t xml:space="preserve"> с наиболее употребительными пред</w:t>
      </w:r>
      <w:r w:rsidRPr="00EA6088">
        <w:rPr>
          <w:rFonts w:ascii="Times New Roman" w:hAnsi="Times New Roman" w:cs="Times New Roman"/>
          <w:iCs/>
          <w:sz w:val="26"/>
          <w:szCs w:val="26"/>
        </w:rPr>
        <w:t>логами.</w:t>
      </w:r>
      <w:r w:rsidR="0009592B">
        <w:rPr>
          <w:rFonts w:ascii="Times New Roman" w:hAnsi="Times New Roman" w:cs="Times New Roman"/>
          <w:iCs/>
          <w:sz w:val="26"/>
          <w:szCs w:val="26"/>
        </w:rPr>
        <w:t xml:space="preserve"> </w:t>
      </w:r>
      <w:r w:rsidRPr="00EA6088">
        <w:rPr>
          <w:rFonts w:ascii="Times New Roman" w:hAnsi="Times New Roman" w:cs="Times New Roman"/>
          <w:iCs/>
          <w:sz w:val="26"/>
          <w:szCs w:val="26"/>
        </w:rPr>
        <w:t>Функция предлогов: образование падежных форм имён существительных и местоимений.</w:t>
      </w:r>
      <w:r w:rsidR="0009592B">
        <w:rPr>
          <w:rFonts w:ascii="Times New Roman" w:hAnsi="Times New Roman" w:cs="Times New Roman"/>
          <w:iCs/>
          <w:sz w:val="26"/>
          <w:szCs w:val="26"/>
        </w:rPr>
        <w:t xml:space="preserve"> </w:t>
      </w:r>
      <w:r w:rsidRPr="00EA6088">
        <w:rPr>
          <w:rFonts w:ascii="Times New Roman" w:hAnsi="Times New Roman" w:cs="Times New Roman"/>
          <w:sz w:val="26"/>
          <w:szCs w:val="26"/>
        </w:rPr>
        <w:t>Отличие предлогов от приставок.</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b/>
          <w:bCs/>
          <w:sz w:val="26"/>
          <w:szCs w:val="26"/>
        </w:rPr>
        <w:t xml:space="preserve">Лексика. </w:t>
      </w:r>
      <w:r w:rsidRPr="00EA6088">
        <w:rPr>
          <w:rFonts w:ascii="Times New Roman" w:hAnsi="Times New Roman" w:cs="Times New Roman"/>
          <w:sz w:val="26"/>
          <w:szCs w:val="26"/>
        </w:rPr>
        <w:t xml:space="preserve">Выявление слов, значение которых требует уточнения. </w:t>
      </w:r>
      <w:r w:rsidRPr="00EA6088">
        <w:rPr>
          <w:rFonts w:ascii="Times New Roman" w:hAnsi="Times New Roman" w:cs="Times New Roman"/>
          <w:iCs/>
          <w:sz w:val="26"/>
          <w:szCs w:val="26"/>
        </w:rPr>
        <w:t>Определение значения слова по тексту или уточнение зна</w:t>
      </w:r>
      <w:r w:rsidRPr="00EA6088">
        <w:rPr>
          <w:rFonts w:ascii="Times New Roman" w:hAnsi="Times New Roman" w:cs="Times New Roman"/>
          <w:iCs/>
          <w:spacing w:val="2"/>
          <w:sz w:val="26"/>
          <w:szCs w:val="26"/>
        </w:rPr>
        <w:t xml:space="preserve">чения с помощью толкового словаря. Представление об </w:t>
      </w:r>
      <w:r w:rsidRPr="00EA6088">
        <w:rPr>
          <w:rFonts w:ascii="Times New Roman" w:hAnsi="Times New Roman" w:cs="Times New Roman"/>
          <w:iCs/>
          <w:sz w:val="26"/>
          <w:szCs w:val="26"/>
        </w:rPr>
        <w:t>однозначных и многозначных словах, о прямом и переносном значении слова. Наблюдение за использованием в речи синонимов и антонимов.</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Синтаксис. </w:t>
      </w:r>
      <w:r w:rsidRPr="00EA6088">
        <w:rPr>
          <w:rFonts w:ascii="Times New Roman" w:hAnsi="Times New Roman" w:cs="Times New Roman"/>
          <w:spacing w:val="2"/>
          <w:sz w:val="26"/>
          <w:szCs w:val="26"/>
        </w:rPr>
        <w:t xml:space="preserve">Различение предложения, словосочетания, </w:t>
      </w:r>
      <w:r w:rsidRPr="00EA6088">
        <w:rPr>
          <w:rFonts w:ascii="Times New Roman" w:hAnsi="Times New Roman" w:cs="Times New Roman"/>
          <w:sz w:val="26"/>
          <w:szCs w:val="26"/>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Главные члены предложения: подлежащее и сказуемое. Второстепенные члены предложения (без разделения на виды). </w:t>
      </w:r>
      <w:r w:rsidRPr="00EA6088">
        <w:rPr>
          <w:rFonts w:ascii="Times New Roman" w:hAnsi="Times New Roman" w:cs="Times New Roman"/>
          <w:spacing w:val="2"/>
          <w:sz w:val="26"/>
          <w:szCs w:val="26"/>
        </w:rPr>
        <w:t>Нахождение главных членов предложения.</w:t>
      </w:r>
      <w:r w:rsidRPr="00EA6088">
        <w:rPr>
          <w:rFonts w:ascii="Times New Roman" w:hAnsi="Times New Roman" w:cs="Times New Roman"/>
          <w:sz w:val="26"/>
          <w:szCs w:val="26"/>
        </w:rPr>
        <w:t xml:space="preserve"> Различение главных и второстепенных членов </w:t>
      </w:r>
      <w:r w:rsidRPr="00EA6088">
        <w:rPr>
          <w:rFonts w:ascii="Times New Roman" w:hAnsi="Times New Roman" w:cs="Times New Roman"/>
          <w:spacing w:val="2"/>
          <w:sz w:val="26"/>
          <w:szCs w:val="26"/>
        </w:rPr>
        <w:t xml:space="preserve">предложения. Установление связи (при помощи смысловых </w:t>
      </w:r>
      <w:r w:rsidRPr="00EA6088">
        <w:rPr>
          <w:rFonts w:ascii="Times New Roman" w:hAnsi="Times New Roman" w:cs="Times New Roman"/>
          <w:sz w:val="26"/>
          <w:szCs w:val="26"/>
        </w:rPr>
        <w:t>вопросов) между словами в словосочетании и предложении.</w:t>
      </w:r>
    </w:p>
    <w:p w:rsidR="00900C27" w:rsidRPr="00EA6088" w:rsidRDefault="00900C27" w:rsidP="00EA6088">
      <w:pPr>
        <w:spacing w:after="0" w:line="360" w:lineRule="auto"/>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Предложения с однородными членами с союзами </w:t>
      </w:r>
      <w:r w:rsidRPr="00EA6088">
        <w:rPr>
          <w:rFonts w:ascii="Times New Roman" w:hAnsi="Times New Roman" w:cs="Times New Roman"/>
          <w:i/>
          <w:sz w:val="26"/>
          <w:szCs w:val="26"/>
        </w:rPr>
        <w:t>и</w:t>
      </w:r>
      <w:r w:rsidRPr="00EA6088">
        <w:rPr>
          <w:rFonts w:ascii="Times New Roman" w:hAnsi="Times New Roman" w:cs="Times New Roman"/>
          <w:sz w:val="26"/>
          <w:szCs w:val="26"/>
        </w:rPr>
        <w:t xml:space="preserve"> (без перечисления), </w:t>
      </w:r>
      <w:r w:rsidRPr="00EA6088">
        <w:rPr>
          <w:rFonts w:ascii="Times New Roman" w:hAnsi="Times New Roman" w:cs="Times New Roman"/>
          <w:i/>
          <w:sz w:val="26"/>
          <w:szCs w:val="26"/>
        </w:rPr>
        <w:t xml:space="preserve">а, но </w:t>
      </w:r>
      <w:r w:rsidRPr="00EA6088">
        <w:rPr>
          <w:rFonts w:ascii="Times New Roman" w:hAnsi="Times New Roman" w:cs="Times New Roman"/>
          <w:sz w:val="26"/>
          <w:szCs w:val="26"/>
        </w:rPr>
        <w:t>и без союзов. Ис</w:t>
      </w:r>
      <w:r w:rsidRPr="00EA6088">
        <w:rPr>
          <w:rFonts w:ascii="Times New Roman" w:hAnsi="Times New Roman" w:cs="Times New Roman"/>
          <w:spacing w:val="-2"/>
          <w:sz w:val="26"/>
          <w:szCs w:val="26"/>
        </w:rPr>
        <w:t>пользование интонации перечисления в предложениях с одно</w:t>
      </w:r>
      <w:r w:rsidRPr="00EA6088">
        <w:rPr>
          <w:rFonts w:ascii="Times New Roman" w:hAnsi="Times New Roman" w:cs="Times New Roman"/>
          <w:sz w:val="26"/>
          <w:szCs w:val="26"/>
        </w:rPr>
        <w:t xml:space="preserve">родными членами, запятая при перечислении. Умение составить предложения с однородными членами без союзов и с союзами </w:t>
      </w:r>
      <w:r w:rsidRPr="00EA6088">
        <w:rPr>
          <w:rFonts w:ascii="Times New Roman" w:hAnsi="Times New Roman" w:cs="Times New Roman"/>
          <w:bCs/>
          <w:i/>
          <w:iCs/>
          <w:sz w:val="26"/>
          <w:szCs w:val="26"/>
        </w:rPr>
        <w:t>и, а, но</w:t>
      </w:r>
      <w:r w:rsidRPr="00EA6088">
        <w:rPr>
          <w:rFonts w:ascii="Times New Roman" w:hAnsi="Times New Roman" w:cs="Times New Roman"/>
          <w:sz w:val="26"/>
          <w:szCs w:val="26"/>
        </w:rPr>
        <w:t xml:space="preserve">. </w:t>
      </w:r>
    </w:p>
    <w:p w:rsidR="00900C27" w:rsidRPr="00EA6088" w:rsidRDefault="00900C27" w:rsidP="00EA6088">
      <w:pPr>
        <w:spacing w:after="0" w:line="360" w:lineRule="auto"/>
        <w:ind w:firstLine="709"/>
        <w:jc w:val="both"/>
        <w:rPr>
          <w:rFonts w:ascii="Times New Roman" w:hAnsi="Times New Roman" w:cs="Times New Roman"/>
          <w:i/>
          <w:sz w:val="26"/>
          <w:szCs w:val="26"/>
        </w:rPr>
      </w:pPr>
      <w:r w:rsidRPr="00EA6088">
        <w:rPr>
          <w:rFonts w:ascii="Times New Roman" w:hAnsi="Times New Roman" w:cs="Times New Roman"/>
          <w:sz w:val="26"/>
          <w:szCs w:val="26"/>
        </w:rPr>
        <w:t xml:space="preserve">Знакомство со сложным предложением. Сложные предложения, состоящие из двух простых. </w:t>
      </w:r>
      <w:r w:rsidRPr="00EA6088">
        <w:rPr>
          <w:rFonts w:ascii="Times New Roman" w:hAnsi="Times New Roman" w:cs="Times New Roman"/>
          <w:iCs/>
          <w:sz w:val="26"/>
          <w:szCs w:val="26"/>
        </w:rPr>
        <w:t>Различение простых и сложных предложений</w:t>
      </w:r>
      <w:r w:rsidRPr="00EA6088">
        <w:rPr>
          <w:rFonts w:ascii="Times New Roman" w:hAnsi="Times New Roman" w:cs="Times New Roman"/>
          <w:sz w:val="26"/>
          <w:szCs w:val="26"/>
        </w:rPr>
        <w:t xml:space="preserve">. Запятая в сложных предложениях. Умение составить сложное предложение и поставить запятую перед союзами </w:t>
      </w:r>
      <w:r w:rsidRPr="00EA6088">
        <w:rPr>
          <w:rFonts w:ascii="Times New Roman" w:hAnsi="Times New Roman" w:cs="Times New Roman"/>
          <w:i/>
          <w:sz w:val="26"/>
          <w:szCs w:val="26"/>
        </w:rPr>
        <w:t xml:space="preserve">и, а, но.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lastRenderedPageBreak/>
        <w:t>Орфография и пунктуация.</w:t>
      </w:r>
      <w:r w:rsidRPr="00EA6088">
        <w:rPr>
          <w:rFonts w:ascii="Times New Roman" w:hAnsi="Times New Roman" w:cs="Times New Roman"/>
          <w:sz w:val="26"/>
          <w:szCs w:val="26"/>
        </w:rPr>
        <w:t xml:space="preserve"> Формирование орфографической зоркости. Использование орфографического словаря.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Применение правил правописания:</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сочетания </w:t>
      </w:r>
      <w:proofErr w:type="spellStart"/>
      <w:r w:rsidRPr="00EA6088">
        <w:rPr>
          <w:rFonts w:ascii="Times New Roman" w:hAnsi="Times New Roman" w:cs="Times New Roman"/>
          <w:b/>
          <w:bCs/>
          <w:i/>
          <w:iCs/>
          <w:sz w:val="26"/>
          <w:szCs w:val="26"/>
        </w:rPr>
        <w:t>жи</w:t>
      </w:r>
      <w:proofErr w:type="spellEnd"/>
      <w:r w:rsidRPr="00EA6088">
        <w:rPr>
          <w:rFonts w:ascii="Times New Roman" w:hAnsi="Times New Roman" w:cs="Times New Roman"/>
          <w:b/>
          <w:bCs/>
          <w:i/>
          <w:iCs/>
          <w:sz w:val="26"/>
          <w:szCs w:val="26"/>
        </w:rPr>
        <w:t>—</w:t>
      </w:r>
      <w:proofErr w:type="spellStart"/>
      <w:r w:rsidRPr="00EA6088">
        <w:rPr>
          <w:rFonts w:ascii="Times New Roman" w:hAnsi="Times New Roman" w:cs="Times New Roman"/>
          <w:b/>
          <w:bCs/>
          <w:i/>
          <w:iCs/>
          <w:sz w:val="26"/>
          <w:szCs w:val="26"/>
        </w:rPr>
        <w:t>ши</w:t>
      </w:r>
      <w:proofErr w:type="spellEnd"/>
      <w:r w:rsidRPr="00EA6088">
        <w:rPr>
          <w:rStyle w:val="15"/>
          <w:spacing w:val="2"/>
          <w:sz w:val="26"/>
          <w:szCs w:val="26"/>
        </w:rPr>
        <w:footnoteReference w:id="1"/>
      </w:r>
      <w:r w:rsidRPr="00EA6088">
        <w:rPr>
          <w:rFonts w:ascii="Times New Roman" w:hAnsi="Times New Roman" w:cs="Times New Roman"/>
          <w:b/>
          <w:bCs/>
          <w:i/>
          <w:iCs/>
          <w:sz w:val="26"/>
          <w:szCs w:val="26"/>
        </w:rPr>
        <w:t xml:space="preserve">, </w:t>
      </w:r>
      <w:proofErr w:type="spellStart"/>
      <w:r w:rsidRPr="00EA6088">
        <w:rPr>
          <w:rFonts w:ascii="Times New Roman" w:hAnsi="Times New Roman" w:cs="Times New Roman"/>
          <w:b/>
          <w:bCs/>
          <w:i/>
          <w:iCs/>
          <w:sz w:val="26"/>
          <w:szCs w:val="26"/>
        </w:rPr>
        <w:t>ча</w:t>
      </w:r>
      <w:proofErr w:type="spellEnd"/>
      <w:r w:rsidRPr="00EA6088">
        <w:rPr>
          <w:rFonts w:ascii="Times New Roman" w:hAnsi="Times New Roman" w:cs="Times New Roman"/>
          <w:b/>
          <w:bCs/>
          <w:i/>
          <w:iCs/>
          <w:sz w:val="26"/>
          <w:szCs w:val="26"/>
        </w:rPr>
        <w:t>—</w:t>
      </w:r>
      <w:proofErr w:type="spellStart"/>
      <w:r w:rsidRPr="00EA6088">
        <w:rPr>
          <w:rFonts w:ascii="Times New Roman" w:hAnsi="Times New Roman" w:cs="Times New Roman"/>
          <w:b/>
          <w:bCs/>
          <w:i/>
          <w:iCs/>
          <w:sz w:val="26"/>
          <w:szCs w:val="26"/>
        </w:rPr>
        <w:t>ща</w:t>
      </w:r>
      <w:proofErr w:type="spellEnd"/>
      <w:r w:rsidRPr="00EA6088">
        <w:rPr>
          <w:rFonts w:ascii="Times New Roman" w:hAnsi="Times New Roman" w:cs="Times New Roman"/>
          <w:b/>
          <w:bCs/>
          <w:i/>
          <w:iCs/>
          <w:sz w:val="26"/>
          <w:szCs w:val="26"/>
        </w:rPr>
        <w:t>, чу—</w:t>
      </w:r>
      <w:proofErr w:type="spellStart"/>
      <w:r w:rsidRPr="00EA6088">
        <w:rPr>
          <w:rFonts w:ascii="Times New Roman" w:hAnsi="Times New Roman" w:cs="Times New Roman"/>
          <w:b/>
          <w:bCs/>
          <w:i/>
          <w:iCs/>
          <w:sz w:val="26"/>
          <w:szCs w:val="26"/>
        </w:rPr>
        <w:t>щу</w:t>
      </w:r>
      <w:r w:rsidRPr="00EA6088">
        <w:rPr>
          <w:rFonts w:ascii="Times New Roman" w:hAnsi="Times New Roman" w:cs="Times New Roman"/>
          <w:sz w:val="26"/>
          <w:szCs w:val="26"/>
        </w:rPr>
        <w:t>в</w:t>
      </w:r>
      <w:proofErr w:type="spellEnd"/>
      <w:r w:rsidRPr="00EA6088">
        <w:rPr>
          <w:rFonts w:ascii="Times New Roman" w:hAnsi="Times New Roman" w:cs="Times New Roman"/>
          <w:sz w:val="26"/>
          <w:szCs w:val="26"/>
        </w:rPr>
        <w:t xml:space="preserve"> положении под ударением;</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сочетания </w:t>
      </w:r>
      <w:proofErr w:type="spellStart"/>
      <w:r w:rsidRPr="00EA6088">
        <w:rPr>
          <w:rFonts w:ascii="Times New Roman" w:hAnsi="Times New Roman" w:cs="Times New Roman"/>
          <w:b/>
          <w:bCs/>
          <w:i/>
          <w:iCs/>
          <w:sz w:val="26"/>
          <w:szCs w:val="26"/>
        </w:rPr>
        <w:t>чк</w:t>
      </w:r>
      <w:proofErr w:type="spellEnd"/>
      <w:r w:rsidRPr="00EA6088">
        <w:rPr>
          <w:rFonts w:ascii="Times New Roman" w:hAnsi="Times New Roman" w:cs="Times New Roman"/>
          <w:b/>
          <w:bCs/>
          <w:i/>
          <w:iCs/>
          <w:sz w:val="26"/>
          <w:szCs w:val="26"/>
        </w:rPr>
        <w:t>—</w:t>
      </w:r>
      <w:proofErr w:type="spellStart"/>
      <w:r w:rsidRPr="00EA6088">
        <w:rPr>
          <w:rFonts w:ascii="Times New Roman" w:hAnsi="Times New Roman" w:cs="Times New Roman"/>
          <w:b/>
          <w:bCs/>
          <w:i/>
          <w:iCs/>
          <w:sz w:val="26"/>
          <w:szCs w:val="26"/>
        </w:rPr>
        <w:t>чн</w:t>
      </w:r>
      <w:proofErr w:type="spellEnd"/>
      <w:r w:rsidRPr="00EA6088">
        <w:rPr>
          <w:rFonts w:ascii="Times New Roman" w:hAnsi="Times New Roman" w:cs="Times New Roman"/>
          <w:b/>
          <w:bCs/>
          <w:i/>
          <w:iCs/>
          <w:sz w:val="26"/>
          <w:szCs w:val="26"/>
        </w:rPr>
        <w:t xml:space="preserve">, </w:t>
      </w:r>
      <w:proofErr w:type="spellStart"/>
      <w:proofErr w:type="gramStart"/>
      <w:r w:rsidRPr="00EA6088">
        <w:rPr>
          <w:rFonts w:ascii="Times New Roman" w:hAnsi="Times New Roman" w:cs="Times New Roman"/>
          <w:b/>
          <w:bCs/>
          <w:i/>
          <w:iCs/>
          <w:sz w:val="26"/>
          <w:szCs w:val="26"/>
        </w:rPr>
        <w:t>чт</w:t>
      </w:r>
      <w:proofErr w:type="spellEnd"/>
      <w:proofErr w:type="gramEnd"/>
      <w:r w:rsidRPr="00EA6088">
        <w:rPr>
          <w:rFonts w:ascii="Times New Roman" w:hAnsi="Times New Roman" w:cs="Times New Roman"/>
          <w:b/>
          <w:bCs/>
          <w:i/>
          <w:iCs/>
          <w:sz w:val="26"/>
          <w:szCs w:val="26"/>
        </w:rPr>
        <w:t xml:space="preserve">, </w:t>
      </w:r>
      <w:proofErr w:type="spellStart"/>
      <w:r w:rsidRPr="00EA6088">
        <w:rPr>
          <w:rFonts w:ascii="Times New Roman" w:hAnsi="Times New Roman" w:cs="Times New Roman"/>
          <w:b/>
          <w:bCs/>
          <w:i/>
          <w:iCs/>
          <w:sz w:val="26"/>
          <w:szCs w:val="26"/>
        </w:rPr>
        <w:t>щн</w:t>
      </w:r>
      <w:proofErr w:type="spellEnd"/>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перенос слов;</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прописная буква в начале предложения, в именах собственных;</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проверяемые безударные гласные в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парные звонкие и глухие согласные в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непроизносимые согласные;</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непроверяемые гласные и согласные в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 xml:space="preserve"> (на ограниченном перечне слов);</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гласные и согласные в неизменяемых на письме при</w:t>
      </w:r>
      <w:r w:rsidRPr="00EA6088">
        <w:rPr>
          <w:rFonts w:ascii="Times New Roman" w:hAnsi="Times New Roman" w:cs="Times New Roman"/>
          <w:sz w:val="26"/>
          <w:szCs w:val="26"/>
        </w:rPr>
        <w:t>ставках;</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разделительные </w:t>
      </w:r>
      <w:proofErr w:type="spellStart"/>
      <w:r w:rsidRPr="00EA6088">
        <w:rPr>
          <w:rFonts w:ascii="Times New Roman" w:hAnsi="Times New Roman" w:cs="Times New Roman"/>
          <w:b/>
          <w:bCs/>
          <w:i/>
          <w:iCs/>
          <w:sz w:val="26"/>
          <w:szCs w:val="26"/>
        </w:rPr>
        <w:t>ъ</w:t>
      </w:r>
      <w:proofErr w:type="spellEnd"/>
      <w:r w:rsidRPr="00EA6088">
        <w:rPr>
          <w:rFonts w:ascii="Times New Roman" w:hAnsi="Times New Roman" w:cs="Times New Roman"/>
          <w:b/>
          <w:bCs/>
          <w:i/>
          <w:iCs/>
          <w:sz w:val="26"/>
          <w:szCs w:val="26"/>
        </w:rPr>
        <w:t xml:space="preserve"> </w:t>
      </w:r>
      <w:r w:rsidRPr="00EA6088">
        <w:rPr>
          <w:rFonts w:ascii="Times New Roman" w:hAnsi="Times New Roman" w:cs="Times New Roman"/>
          <w:sz w:val="26"/>
          <w:szCs w:val="26"/>
        </w:rPr>
        <w:t xml:space="preserve">и </w:t>
      </w:r>
      <w:proofErr w:type="spellStart"/>
      <w:r w:rsidRPr="00EA6088">
        <w:rPr>
          <w:rFonts w:ascii="Times New Roman" w:hAnsi="Times New Roman" w:cs="Times New Roman"/>
          <w:b/>
          <w:bCs/>
          <w:i/>
          <w:iCs/>
          <w:sz w:val="26"/>
          <w:szCs w:val="26"/>
        </w:rPr>
        <w:t>ь</w:t>
      </w:r>
      <w:proofErr w:type="spellEnd"/>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мягкий знак после шипящих на конце имён существительных (</w:t>
      </w:r>
      <w:r w:rsidRPr="00EA6088">
        <w:rPr>
          <w:rFonts w:ascii="Times New Roman" w:hAnsi="Times New Roman" w:cs="Times New Roman"/>
          <w:b/>
          <w:bCs/>
          <w:i/>
          <w:iCs/>
          <w:sz w:val="26"/>
          <w:szCs w:val="26"/>
        </w:rPr>
        <w:t>ночь, нож, рожь, мышь</w:t>
      </w:r>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 xml:space="preserve">безударные падежные окончания имён существительных </w:t>
      </w:r>
      <w:r w:rsidRPr="00EA6088">
        <w:rPr>
          <w:rFonts w:ascii="Times New Roman" w:hAnsi="Times New Roman" w:cs="Times New Roman"/>
          <w:spacing w:val="-2"/>
          <w:sz w:val="26"/>
          <w:szCs w:val="26"/>
        </w:rPr>
        <w:t xml:space="preserve">(кроме существительных </w:t>
      </w:r>
      <w:proofErr w:type="gramStart"/>
      <w:r w:rsidRPr="00EA6088">
        <w:rPr>
          <w:rFonts w:ascii="Times New Roman" w:hAnsi="Times New Roman" w:cs="Times New Roman"/>
          <w:spacing w:val="-2"/>
          <w:sz w:val="26"/>
          <w:szCs w:val="26"/>
        </w:rPr>
        <w:t>на</w:t>
      </w:r>
      <w:proofErr w:type="gramEnd"/>
      <w:r w:rsidRPr="00EA6088">
        <w:rPr>
          <w:rFonts w:ascii="Times New Roman" w:hAnsi="Times New Roman" w:cs="Times New Roman"/>
          <w:spacing w:val="-2"/>
          <w:sz w:val="26"/>
          <w:szCs w:val="26"/>
        </w:rPr>
        <w:t xml:space="preserve"> ­</w:t>
      </w:r>
      <w:r w:rsidRPr="00EA6088">
        <w:rPr>
          <w:rFonts w:ascii="Times New Roman" w:hAnsi="Times New Roman" w:cs="Times New Roman"/>
          <w:b/>
          <w:bCs/>
          <w:i/>
          <w:iCs/>
          <w:spacing w:val="-2"/>
          <w:sz w:val="26"/>
          <w:szCs w:val="26"/>
        </w:rPr>
        <w:t>мя, ­</w:t>
      </w:r>
      <w:proofErr w:type="spellStart"/>
      <w:r w:rsidRPr="00EA6088">
        <w:rPr>
          <w:rFonts w:ascii="Times New Roman" w:hAnsi="Times New Roman" w:cs="Times New Roman"/>
          <w:b/>
          <w:bCs/>
          <w:i/>
          <w:iCs/>
          <w:spacing w:val="-2"/>
          <w:sz w:val="26"/>
          <w:szCs w:val="26"/>
        </w:rPr>
        <w:t>ий</w:t>
      </w:r>
      <w:proofErr w:type="spellEnd"/>
      <w:r w:rsidRPr="00EA6088">
        <w:rPr>
          <w:rFonts w:ascii="Times New Roman" w:hAnsi="Times New Roman" w:cs="Times New Roman"/>
          <w:b/>
          <w:bCs/>
          <w:i/>
          <w:iCs/>
          <w:spacing w:val="-2"/>
          <w:sz w:val="26"/>
          <w:szCs w:val="26"/>
        </w:rPr>
        <w:t>, ­</w:t>
      </w:r>
      <w:proofErr w:type="spellStart"/>
      <w:r w:rsidRPr="00EA6088">
        <w:rPr>
          <w:rFonts w:ascii="Times New Roman" w:hAnsi="Times New Roman" w:cs="Times New Roman"/>
          <w:b/>
          <w:bCs/>
          <w:i/>
          <w:iCs/>
          <w:spacing w:val="-2"/>
          <w:sz w:val="26"/>
          <w:szCs w:val="26"/>
        </w:rPr>
        <w:t>ья</w:t>
      </w:r>
      <w:proofErr w:type="spellEnd"/>
      <w:r w:rsidRPr="00EA6088">
        <w:rPr>
          <w:rFonts w:ascii="Times New Roman" w:hAnsi="Times New Roman" w:cs="Times New Roman"/>
          <w:b/>
          <w:bCs/>
          <w:i/>
          <w:iCs/>
          <w:spacing w:val="-2"/>
          <w:sz w:val="26"/>
          <w:szCs w:val="26"/>
        </w:rPr>
        <w:t>, ­</w:t>
      </w:r>
      <w:proofErr w:type="spellStart"/>
      <w:r w:rsidRPr="00EA6088">
        <w:rPr>
          <w:rFonts w:ascii="Times New Roman" w:hAnsi="Times New Roman" w:cs="Times New Roman"/>
          <w:b/>
          <w:bCs/>
          <w:i/>
          <w:iCs/>
          <w:spacing w:val="-2"/>
          <w:sz w:val="26"/>
          <w:szCs w:val="26"/>
        </w:rPr>
        <w:t>ье</w:t>
      </w:r>
      <w:proofErr w:type="spellEnd"/>
      <w:r w:rsidRPr="00EA6088">
        <w:rPr>
          <w:rFonts w:ascii="Times New Roman" w:hAnsi="Times New Roman" w:cs="Times New Roman"/>
          <w:b/>
          <w:bCs/>
          <w:i/>
          <w:iCs/>
          <w:spacing w:val="-2"/>
          <w:sz w:val="26"/>
          <w:szCs w:val="26"/>
        </w:rPr>
        <w:t>, ­ия, ­</w:t>
      </w:r>
      <w:proofErr w:type="spellStart"/>
      <w:r w:rsidRPr="00EA6088">
        <w:rPr>
          <w:rFonts w:ascii="Times New Roman" w:hAnsi="Times New Roman" w:cs="Times New Roman"/>
          <w:b/>
          <w:bCs/>
          <w:i/>
          <w:iCs/>
          <w:spacing w:val="-2"/>
          <w:sz w:val="26"/>
          <w:szCs w:val="26"/>
        </w:rPr>
        <w:t>ов</w:t>
      </w:r>
      <w:proofErr w:type="spellEnd"/>
      <w:r w:rsidRPr="00EA6088">
        <w:rPr>
          <w:rFonts w:ascii="Times New Roman" w:hAnsi="Times New Roman" w:cs="Times New Roman"/>
          <w:b/>
          <w:bCs/>
          <w:i/>
          <w:iCs/>
          <w:spacing w:val="-2"/>
          <w:sz w:val="26"/>
          <w:szCs w:val="26"/>
        </w:rPr>
        <w:t>, ­ин</w:t>
      </w:r>
      <w:r w:rsidRPr="00EA6088">
        <w:rPr>
          <w:rFonts w:ascii="Times New Roman" w:hAnsi="Times New Roman" w:cs="Times New Roman"/>
          <w:spacing w:val="-2"/>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безударные окончания имён прилагательных;</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раздельное написание предлогов с личными местоиме</w:t>
      </w:r>
      <w:r w:rsidRPr="00EA6088">
        <w:rPr>
          <w:rFonts w:ascii="Times New Roman" w:hAnsi="Times New Roman" w:cs="Times New Roman"/>
          <w:sz w:val="26"/>
          <w:szCs w:val="26"/>
        </w:rPr>
        <w:t>ниями;</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b/>
          <w:bCs/>
          <w:i/>
          <w:iCs/>
          <w:sz w:val="26"/>
          <w:szCs w:val="26"/>
        </w:rPr>
        <w:t xml:space="preserve">не </w:t>
      </w:r>
      <w:r w:rsidRPr="00EA6088">
        <w:rPr>
          <w:rFonts w:ascii="Times New Roman" w:hAnsi="Times New Roman" w:cs="Times New Roman"/>
          <w:sz w:val="26"/>
          <w:szCs w:val="26"/>
        </w:rPr>
        <w:t>с глаголами;</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мягкий знак после шипящих на конце глаголов в форме 2­го лица единственного числа (</w:t>
      </w:r>
      <w:r w:rsidRPr="00EA6088">
        <w:rPr>
          <w:rFonts w:ascii="Times New Roman" w:hAnsi="Times New Roman" w:cs="Times New Roman"/>
          <w:b/>
          <w:bCs/>
          <w:i/>
          <w:iCs/>
          <w:sz w:val="26"/>
          <w:szCs w:val="26"/>
        </w:rPr>
        <w:t>пишешь, учишь</w:t>
      </w:r>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мягкий знак в глаголах в сочетании ­</w:t>
      </w:r>
      <w:proofErr w:type="spellStart"/>
      <w:r w:rsidRPr="00EA6088">
        <w:rPr>
          <w:rFonts w:ascii="Times New Roman" w:hAnsi="Times New Roman" w:cs="Times New Roman"/>
          <w:b/>
          <w:bCs/>
          <w:i/>
          <w:iCs/>
          <w:sz w:val="26"/>
          <w:szCs w:val="26"/>
        </w:rPr>
        <w:t>ться</w:t>
      </w:r>
      <w:proofErr w:type="spellEnd"/>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iCs/>
          <w:sz w:val="26"/>
          <w:szCs w:val="26"/>
        </w:rPr>
        <w:t>безударные личные окончания глаголов</w:t>
      </w:r>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раздельное написание предлогов с другими словами;</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знаки препинания в конце предложения: точка, вопросительный и восклицательный знаки;</w:t>
      </w:r>
    </w:p>
    <w:p w:rsidR="00900C27" w:rsidRPr="00EA6088" w:rsidRDefault="00900C27" w:rsidP="00EA6088">
      <w:pPr>
        <w:pStyle w:val="ad"/>
        <w:spacing w:line="360" w:lineRule="auto"/>
        <w:ind w:firstLine="709"/>
        <w:rPr>
          <w:rFonts w:ascii="Times New Roman" w:hAnsi="Times New Roman" w:cs="Times New Roman"/>
          <w:b/>
          <w:bCs/>
          <w:sz w:val="26"/>
          <w:szCs w:val="26"/>
        </w:rPr>
      </w:pPr>
      <w:r w:rsidRPr="00EA6088">
        <w:rPr>
          <w:rFonts w:ascii="Times New Roman" w:hAnsi="Times New Roman" w:cs="Times New Roman"/>
          <w:sz w:val="26"/>
          <w:szCs w:val="26"/>
        </w:rPr>
        <w:lastRenderedPageBreak/>
        <w:t>знаки препинания (запятая) в предложениях с однородными членами.</w:t>
      </w:r>
    </w:p>
    <w:p w:rsidR="00900C27" w:rsidRPr="00EA6088" w:rsidRDefault="00900C27" w:rsidP="00EA6088">
      <w:pPr>
        <w:spacing w:after="0" w:line="360" w:lineRule="auto"/>
        <w:ind w:firstLine="709"/>
        <w:jc w:val="both"/>
        <w:rPr>
          <w:rFonts w:ascii="Times New Roman" w:hAnsi="Times New Roman" w:cs="Times New Roman"/>
          <w:b/>
          <w:i/>
          <w:sz w:val="26"/>
          <w:szCs w:val="26"/>
        </w:rPr>
      </w:pPr>
      <w:r w:rsidRPr="00EA6088">
        <w:rPr>
          <w:rFonts w:ascii="Times New Roman" w:hAnsi="Times New Roman" w:cs="Times New Roman"/>
          <w:b/>
          <w:i/>
          <w:sz w:val="26"/>
          <w:szCs w:val="26"/>
        </w:rPr>
        <w:t>Развитие речи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Осознание ситуации общения: с </w:t>
      </w:r>
      <w:proofErr w:type="spellStart"/>
      <w:r w:rsidRPr="00EA6088">
        <w:rPr>
          <w:rFonts w:ascii="Times New Roman" w:hAnsi="Times New Roman" w:cs="Times New Roman"/>
          <w:spacing w:val="2"/>
          <w:sz w:val="26"/>
          <w:szCs w:val="26"/>
        </w:rPr>
        <w:t>какой</w:t>
      </w:r>
      <w:r w:rsidRPr="00EA6088">
        <w:rPr>
          <w:rFonts w:ascii="Times New Roman" w:hAnsi="Times New Roman" w:cs="Times New Roman"/>
          <w:sz w:val="26"/>
          <w:szCs w:val="26"/>
        </w:rPr>
        <w:t>целью</w:t>
      </w:r>
      <w:proofErr w:type="spellEnd"/>
      <w:r w:rsidRPr="00EA6088">
        <w:rPr>
          <w:rFonts w:ascii="Times New Roman" w:hAnsi="Times New Roman" w:cs="Times New Roman"/>
          <w:sz w:val="26"/>
          <w:szCs w:val="26"/>
        </w:rPr>
        <w:t>, с кем и где происходит общение.</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Практическое овладение устными монологическими выска</w:t>
      </w:r>
      <w:r w:rsidRPr="00EA6088">
        <w:rPr>
          <w:rFonts w:ascii="Times New Roman" w:hAnsi="Times New Roman" w:cs="Times New Roman"/>
          <w:sz w:val="26"/>
          <w:szCs w:val="26"/>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EA6088">
        <w:rPr>
          <w:rFonts w:ascii="Times New Roman" w:hAnsi="Times New Roman" w:cs="Times New Roman"/>
          <w:iCs/>
          <w:sz w:val="26"/>
          <w:szCs w:val="26"/>
        </w:rPr>
        <w:t>абзацев</w:t>
      </w:r>
      <w:r w:rsidRPr="00EA6088">
        <w:rPr>
          <w:rFonts w:ascii="Times New Roman" w:hAnsi="Times New Roman" w:cs="Times New Roman"/>
          <w:sz w:val="26"/>
          <w:szCs w:val="26"/>
        </w:rPr>
        <w:t>).</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Комплексная работа над структурой текста: </w:t>
      </w:r>
      <w:proofErr w:type="spellStart"/>
      <w:r w:rsidRPr="00EA6088">
        <w:rPr>
          <w:rFonts w:ascii="Times New Roman" w:hAnsi="Times New Roman" w:cs="Times New Roman"/>
          <w:sz w:val="26"/>
          <w:szCs w:val="26"/>
        </w:rPr>
        <w:t>озаглавливание</w:t>
      </w:r>
      <w:proofErr w:type="spellEnd"/>
      <w:r w:rsidRPr="00EA6088">
        <w:rPr>
          <w:rFonts w:ascii="Times New Roman" w:hAnsi="Times New Roman" w:cs="Times New Roman"/>
          <w:sz w:val="26"/>
          <w:szCs w:val="26"/>
        </w:rPr>
        <w:t>, корректирование порядка предложений и частей текста (</w:t>
      </w:r>
      <w:r w:rsidRPr="00EA6088">
        <w:rPr>
          <w:rFonts w:ascii="Times New Roman" w:hAnsi="Times New Roman" w:cs="Times New Roman"/>
          <w:iCs/>
          <w:sz w:val="26"/>
          <w:szCs w:val="26"/>
        </w:rPr>
        <w:t>абзацев</w:t>
      </w:r>
      <w:r w:rsidRPr="00EA6088">
        <w:rPr>
          <w:rFonts w:ascii="Times New Roman" w:hAnsi="Times New Roman" w:cs="Times New Roman"/>
          <w:sz w:val="26"/>
          <w:szCs w:val="26"/>
        </w:rPr>
        <w:t xml:space="preserve">). План текста. Составление планов к данным текстам.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Типы текстов: описание, повествование, рассуждение, их особенности.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Знакомство с жанрами письма и поздравления.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Создание собственных текстов и корректирование заданных </w:t>
      </w:r>
      <w:r w:rsidRPr="00EA6088">
        <w:rPr>
          <w:rFonts w:ascii="Times New Roman" w:hAnsi="Times New Roman" w:cs="Times New Roman"/>
          <w:sz w:val="26"/>
          <w:szCs w:val="26"/>
        </w:rPr>
        <w:t>текстов с учётом точности, правильности, богатства и выра</w:t>
      </w:r>
      <w:r w:rsidRPr="00EA6088">
        <w:rPr>
          <w:rFonts w:ascii="Times New Roman" w:hAnsi="Times New Roman" w:cs="Times New Roman"/>
          <w:spacing w:val="2"/>
          <w:sz w:val="26"/>
          <w:szCs w:val="26"/>
        </w:rPr>
        <w:t xml:space="preserve">зительности письменной речи; </w:t>
      </w:r>
      <w:r w:rsidRPr="00EA6088">
        <w:rPr>
          <w:rFonts w:ascii="Times New Roman" w:hAnsi="Times New Roman" w:cs="Times New Roman"/>
          <w:iCs/>
          <w:spacing w:val="2"/>
          <w:sz w:val="26"/>
          <w:szCs w:val="26"/>
        </w:rPr>
        <w:t xml:space="preserve">использование в текстах </w:t>
      </w:r>
      <w:r w:rsidRPr="00EA6088">
        <w:rPr>
          <w:rFonts w:ascii="Times New Roman" w:hAnsi="Times New Roman" w:cs="Times New Roman"/>
          <w:iCs/>
          <w:sz w:val="26"/>
          <w:szCs w:val="26"/>
        </w:rPr>
        <w:t>синонимов и антонимов</w:t>
      </w:r>
      <w:r w:rsidRPr="00EA6088">
        <w:rPr>
          <w:rFonts w:ascii="Times New Roman" w:hAnsi="Times New Roman" w:cs="Times New Roman"/>
          <w:sz w:val="26"/>
          <w:szCs w:val="26"/>
        </w:rPr>
        <w:t>.</w:t>
      </w:r>
    </w:p>
    <w:p w:rsidR="00900C27" w:rsidRPr="00EA6088" w:rsidRDefault="00900C27" w:rsidP="00EA6088">
      <w:pPr>
        <w:pStyle w:val="ab"/>
        <w:spacing w:line="360" w:lineRule="auto"/>
        <w:ind w:firstLine="709"/>
        <w:rPr>
          <w:rFonts w:ascii="Times New Roman" w:hAnsi="Times New Roman" w:cs="Times New Roman"/>
          <w:spacing w:val="-4"/>
          <w:sz w:val="26"/>
          <w:szCs w:val="26"/>
        </w:rPr>
      </w:pPr>
      <w:r w:rsidRPr="00EA6088">
        <w:rPr>
          <w:rFonts w:ascii="Times New Roman" w:hAnsi="Times New Roman" w:cs="Times New Roman"/>
          <w:sz w:val="26"/>
          <w:szCs w:val="26"/>
        </w:rPr>
        <w:lastRenderedPageBreak/>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900C27" w:rsidRPr="00EA6088" w:rsidRDefault="00900C27" w:rsidP="00EA6088">
      <w:pPr>
        <w:spacing w:after="0" w:line="360" w:lineRule="auto"/>
        <w:jc w:val="both"/>
        <w:rPr>
          <w:rFonts w:ascii="Times New Roman" w:hAnsi="Times New Roman" w:cs="Times New Roman"/>
          <w:b/>
          <w:i/>
          <w:sz w:val="26"/>
          <w:szCs w:val="26"/>
        </w:rPr>
      </w:pPr>
      <w:r w:rsidRPr="00EA6088">
        <w:rPr>
          <w:rFonts w:ascii="Times New Roman" w:hAnsi="Times New Roman" w:cs="Times New Roman"/>
          <w:b/>
          <w:i/>
          <w:sz w:val="26"/>
          <w:szCs w:val="26"/>
        </w:rPr>
        <w:t>2. Литературное чтение</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Виды речевой и читательской деятельности</w:t>
      </w:r>
    </w:p>
    <w:p w:rsidR="00900C27" w:rsidRPr="00EA6088" w:rsidRDefault="00900C27" w:rsidP="00EA6088">
      <w:pPr>
        <w:pStyle w:val="ab"/>
        <w:spacing w:line="360" w:lineRule="auto"/>
        <w:ind w:firstLine="709"/>
        <w:rPr>
          <w:rFonts w:ascii="Times New Roman" w:hAnsi="Times New Roman" w:cs="Times New Roman"/>
          <w:sz w:val="26"/>
          <w:szCs w:val="26"/>
        </w:rPr>
      </w:pPr>
      <w:proofErr w:type="spellStart"/>
      <w:r w:rsidRPr="00EA6088">
        <w:rPr>
          <w:rFonts w:ascii="Times New Roman" w:hAnsi="Times New Roman" w:cs="Times New Roman"/>
          <w:b/>
          <w:bCs/>
          <w:sz w:val="26"/>
          <w:szCs w:val="26"/>
        </w:rPr>
        <w:t>Аудирование</w:t>
      </w:r>
      <w:proofErr w:type="spellEnd"/>
      <w:r w:rsidRPr="00EA6088">
        <w:rPr>
          <w:rFonts w:ascii="Times New Roman" w:hAnsi="Times New Roman" w:cs="Times New Roman"/>
          <w:b/>
          <w:bCs/>
          <w:sz w:val="26"/>
          <w:szCs w:val="26"/>
        </w:rPr>
        <w:t xml:space="preserve"> (слушание). </w:t>
      </w:r>
      <w:r w:rsidRPr="00EA6088">
        <w:rPr>
          <w:rFonts w:ascii="Times New Roman" w:hAnsi="Times New Roman" w:cs="Times New Roman"/>
          <w:sz w:val="26"/>
          <w:szCs w:val="26"/>
        </w:rPr>
        <w:t xml:space="preserve">Восприятие на слух звучащей речи (высказывание собеседника, чтение различных текстов). </w:t>
      </w:r>
      <w:r w:rsidRPr="00EA6088">
        <w:rPr>
          <w:rFonts w:ascii="Times New Roman" w:hAnsi="Times New Roman" w:cs="Times New Roman"/>
          <w:spacing w:val="2"/>
          <w:sz w:val="26"/>
          <w:szCs w:val="26"/>
        </w:rPr>
        <w:t xml:space="preserve">Адекватное понимание содержания звучащей речи, умение </w:t>
      </w:r>
      <w:r w:rsidRPr="00EA6088">
        <w:rPr>
          <w:rFonts w:ascii="Times New Roman" w:hAnsi="Times New Roman" w:cs="Times New Roman"/>
          <w:sz w:val="26"/>
          <w:szCs w:val="26"/>
        </w:rPr>
        <w:t xml:space="preserve">отвечать на вопросы по содержанию услышанного произведения, определение последовательности событий, осознание </w:t>
      </w:r>
      <w:r w:rsidRPr="00EA6088">
        <w:rPr>
          <w:rFonts w:ascii="Times New Roman" w:hAnsi="Times New Roman" w:cs="Times New Roman"/>
          <w:spacing w:val="2"/>
          <w:sz w:val="26"/>
          <w:szCs w:val="26"/>
        </w:rPr>
        <w:t xml:space="preserve">цели речевого высказывания, умение задавать вопрос по услышанному учебному, </w:t>
      </w:r>
      <w:proofErr w:type="spellStart"/>
      <w:r w:rsidRPr="00EA6088">
        <w:rPr>
          <w:rFonts w:ascii="Times New Roman" w:hAnsi="Times New Roman" w:cs="Times New Roman"/>
          <w:spacing w:val="2"/>
          <w:sz w:val="26"/>
          <w:szCs w:val="26"/>
        </w:rPr>
        <w:t>научно</w:t>
      </w:r>
      <w:r w:rsidRPr="00EA6088">
        <w:rPr>
          <w:rFonts w:ascii="Times New Roman" w:hAnsi="Times New Roman" w:cs="Times New Roman"/>
          <w:spacing w:val="2"/>
          <w:sz w:val="26"/>
          <w:szCs w:val="26"/>
        </w:rPr>
        <w:noBreakHyphen/>
        <w:t>познавательному</w:t>
      </w:r>
      <w:proofErr w:type="spellEnd"/>
      <w:r w:rsidRPr="00EA6088">
        <w:rPr>
          <w:rFonts w:ascii="Times New Roman" w:hAnsi="Times New Roman" w:cs="Times New Roman"/>
          <w:spacing w:val="2"/>
          <w:sz w:val="26"/>
          <w:szCs w:val="26"/>
        </w:rPr>
        <w:t xml:space="preserve"> и художе</w:t>
      </w:r>
      <w:r w:rsidRPr="00EA6088">
        <w:rPr>
          <w:rFonts w:ascii="Times New Roman" w:hAnsi="Times New Roman" w:cs="Times New Roman"/>
          <w:sz w:val="26"/>
          <w:szCs w:val="26"/>
        </w:rPr>
        <w:t>ственному произведению.</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Чтение</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Чтение вслух.</w:t>
      </w:r>
      <w:r w:rsidRPr="00EA6088">
        <w:rPr>
          <w:rFonts w:ascii="Times New Roman" w:hAnsi="Times New Roman" w:cs="Times New Roman"/>
          <w:sz w:val="26"/>
          <w:szCs w:val="26"/>
        </w:rPr>
        <w:t xml:space="preserve"> Постепенный переход от слогового к плав</w:t>
      </w:r>
      <w:r w:rsidRPr="00EA6088">
        <w:rPr>
          <w:rFonts w:ascii="Times New Roman" w:hAnsi="Times New Roman" w:cs="Times New Roman"/>
          <w:spacing w:val="2"/>
          <w:sz w:val="26"/>
          <w:szCs w:val="26"/>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EA6088">
        <w:rPr>
          <w:rFonts w:ascii="Times New Roman" w:hAnsi="Times New Roman" w:cs="Times New Roman"/>
          <w:sz w:val="26"/>
          <w:szCs w:val="26"/>
        </w:rPr>
        <w:t xml:space="preserve">с интонационным выделением знаков препинания. </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b/>
          <w:bCs/>
          <w:sz w:val="26"/>
          <w:szCs w:val="26"/>
        </w:rPr>
        <w:t>Чтение про себя.</w:t>
      </w:r>
      <w:r w:rsidRPr="00EA6088">
        <w:rPr>
          <w:rFonts w:ascii="Times New Roman" w:hAnsi="Times New Roman" w:cs="Times New Roman"/>
          <w:sz w:val="26"/>
          <w:szCs w:val="26"/>
        </w:rPr>
        <w:t xml:space="preserve"> Осознание смысла произведения при </w:t>
      </w:r>
      <w:r w:rsidRPr="00EA6088">
        <w:rPr>
          <w:rFonts w:ascii="Times New Roman" w:hAnsi="Times New Roman" w:cs="Times New Roman"/>
          <w:spacing w:val="-2"/>
          <w:sz w:val="26"/>
          <w:szCs w:val="26"/>
        </w:rPr>
        <w:t xml:space="preserve">чтении про себя (доступных по объёму и жанру произведений). Умение находить в тексте необходимую информацию.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Работа с разными видами текста.</w:t>
      </w:r>
      <w:r w:rsidRPr="00EA6088">
        <w:rPr>
          <w:rFonts w:ascii="Times New Roman" w:hAnsi="Times New Roman" w:cs="Times New Roman"/>
          <w:sz w:val="26"/>
          <w:szCs w:val="26"/>
        </w:rPr>
        <w:t xml:space="preserve"> Общее представление </w:t>
      </w:r>
      <w:r w:rsidRPr="00EA6088">
        <w:rPr>
          <w:rFonts w:ascii="Times New Roman" w:hAnsi="Times New Roman" w:cs="Times New Roman"/>
          <w:spacing w:val="2"/>
          <w:sz w:val="26"/>
          <w:szCs w:val="26"/>
        </w:rPr>
        <w:t xml:space="preserve">о разных видах текста: </w:t>
      </w:r>
      <w:proofErr w:type="gramStart"/>
      <w:r w:rsidRPr="00EA6088">
        <w:rPr>
          <w:rFonts w:ascii="Times New Roman" w:hAnsi="Times New Roman" w:cs="Times New Roman"/>
          <w:spacing w:val="2"/>
          <w:sz w:val="26"/>
          <w:szCs w:val="26"/>
        </w:rPr>
        <w:t>художественный</w:t>
      </w:r>
      <w:proofErr w:type="gramEnd"/>
      <w:r w:rsidRPr="00EA6088">
        <w:rPr>
          <w:rFonts w:ascii="Times New Roman" w:hAnsi="Times New Roman" w:cs="Times New Roman"/>
          <w:spacing w:val="2"/>
          <w:sz w:val="26"/>
          <w:szCs w:val="26"/>
        </w:rPr>
        <w:t xml:space="preserve">, учебный, научно-популярный, их сравнение. </w:t>
      </w:r>
      <w:r w:rsidRPr="00EA6088">
        <w:rPr>
          <w:rFonts w:ascii="Times New Roman" w:hAnsi="Times New Roman" w:cs="Times New Roman"/>
          <w:sz w:val="26"/>
          <w:szCs w:val="26"/>
        </w:rPr>
        <w:t>Определение целей создания этих видов текста. Особенности фольклорного текста.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Практическое освоение умения отличать текст от набора предложений. Прогнозирование содержания книги по её названию и оформлению.</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Самостоятельное </w:t>
      </w:r>
      <w:r w:rsidRPr="00EA6088">
        <w:rPr>
          <w:rFonts w:ascii="Times New Roman" w:hAnsi="Times New Roman" w:cs="Times New Roman"/>
          <w:sz w:val="26"/>
          <w:szCs w:val="26"/>
        </w:rPr>
        <w:t xml:space="preserve">деление текста на смысловые части, их </w:t>
      </w:r>
      <w:proofErr w:type="spellStart"/>
      <w:r w:rsidRPr="00EA6088">
        <w:rPr>
          <w:rFonts w:ascii="Times New Roman" w:hAnsi="Times New Roman" w:cs="Times New Roman"/>
          <w:sz w:val="26"/>
          <w:szCs w:val="26"/>
        </w:rPr>
        <w:t>озаглавливание</w:t>
      </w:r>
      <w:proofErr w:type="spellEnd"/>
      <w:r w:rsidRPr="00EA6088">
        <w:rPr>
          <w:rFonts w:ascii="Times New Roman" w:hAnsi="Times New Roman" w:cs="Times New Roman"/>
          <w:sz w:val="26"/>
          <w:szCs w:val="26"/>
        </w:rPr>
        <w:t>. Умение работать с разными видами информации.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Участие в коллективном обсуждении: умение отвечать </w:t>
      </w:r>
      <w:r w:rsidRPr="00EA6088">
        <w:rPr>
          <w:rFonts w:ascii="Times New Roman" w:hAnsi="Times New Roman" w:cs="Times New Roman"/>
          <w:sz w:val="26"/>
          <w:szCs w:val="26"/>
        </w:rPr>
        <w:t xml:space="preserve">на вопросы, выступать по теме, слушать выступления товарищей, дополнять ответы по ходу </w:t>
      </w:r>
      <w:r w:rsidRPr="00EA6088">
        <w:rPr>
          <w:rFonts w:ascii="Times New Roman" w:hAnsi="Times New Roman" w:cs="Times New Roman"/>
          <w:sz w:val="26"/>
          <w:szCs w:val="26"/>
        </w:rPr>
        <w:lastRenderedPageBreak/>
        <w:t xml:space="preserve">беседы, используя текст. Привлечение справочных и </w:t>
      </w:r>
      <w:proofErr w:type="spellStart"/>
      <w:r w:rsidRPr="00EA6088">
        <w:rPr>
          <w:rFonts w:ascii="Times New Roman" w:hAnsi="Times New Roman" w:cs="Times New Roman"/>
          <w:sz w:val="26"/>
          <w:szCs w:val="26"/>
        </w:rPr>
        <w:t>иллюстративно­изобразительных</w:t>
      </w:r>
      <w:proofErr w:type="spellEnd"/>
      <w:r w:rsidRPr="00EA6088">
        <w:rPr>
          <w:rFonts w:ascii="Times New Roman" w:hAnsi="Times New Roman" w:cs="Times New Roman"/>
          <w:sz w:val="26"/>
          <w:szCs w:val="26"/>
        </w:rPr>
        <w:t xml:space="preserve"> материалов.</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Библиографическая культура.</w:t>
      </w:r>
      <w:r w:rsidRPr="00EA6088">
        <w:rPr>
          <w:rFonts w:ascii="Times New Roman" w:hAnsi="Times New Roman" w:cs="Times New Roman"/>
          <w:spacing w:val="2"/>
          <w:sz w:val="26"/>
          <w:szCs w:val="26"/>
        </w:rPr>
        <w:t xml:space="preserve"> Книга как особый вид </w:t>
      </w:r>
      <w:r w:rsidRPr="00EA6088">
        <w:rPr>
          <w:rFonts w:ascii="Times New Roman" w:hAnsi="Times New Roman" w:cs="Times New Roman"/>
          <w:sz w:val="26"/>
          <w:szCs w:val="26"/>
        </w:rPr>
        <w:t xml:space="preserve">искусства. Книга как источник необходимых знаний. Книга учебная, художественная, справочная. Элементы </w:t>
      </w:r>
      <w:r w:rsidRPr="00EA6088">
        <w:rPr>
          <w:rFonts w:ascii="Times New Roman" w:hAnsi="Times New Roman" w:cs="Times New Roman"/>
          <w:spacing w:val="2"/>
          <w:sz w:val="26"/>
          <w:szCs w:val="26"/>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EA6088">
        <w:rPr>
          <w:rFonts w:ascii="Times New Roman" w:hAnsi="Times New Roman" w:cs="Times New Roman"/>
          <w:sz w:val="26"/>
          <w:szCs w:val="26"/>
        </w:rPr>
        <w:t xml:space="preserve">её </w:t>
      </w:r>
      <w:proofErr w:type="spellStart"/>
      <w:r w:rsidRPr="00EA6088">
        <w:rPr>
          <w:rFonts w:ascii="Times New Roman" w:hAnsi="Times New Roman" w:cs="Times New Roman"/>
          <w:sz w:val="26"/>
          <w:szCs w:val="26"/>
        </w:rPr>
        <w:t>справочно­иллюстративный</w:t>
      </w:r>
      <w:proofErr w:type="spellEnd"/>
      <w:r w:rsidRPr="00EA6088">
        <w:rPr>
          <w:rFonts w:ascii="Times New Roman" w:hAnsi="Times New Roman" w:cs="Times New Roman"/>
          <w:sz w:val="26"/>
          <w:szCs w:val="26"/>
        </w:rPr>
        <w:t xml:space="preserve"> материал).</w:t>
      </w:r>
    </w:p>
    <w:p w:rsidR="00900C27" w:rsidRPr="00EA6088" w:rsidRDefault="00900C27" w:rsidP="00EA6088">
      <w:pPr>
        <w:pStyle w:val="ab"/>
        <w:spacing w:line="360" w:lineRule="auto"/>
        <w:ind w:firstLine="709"/>
        <w:rPr>
          <w:rFonts w:ascii="Times New Roman" w:hAnsi="Times New Roman" w:cs="Times New Roman"/>
          <w:sz w:val="26"/>
          <w:szCs w:val="26"/>
        </w:rPr>
      </w:pPr>
      <w:proofErr w:type="gramStart"/>
      <w:r w:rsidRPr="00EA6088">
        <w:rPr>
          <w:rFonts w:ascii="Times New Roman" w:hAnsi="Times New Roman" w:cs="Times New Roman"/>
          <w:spacing w:val="-2"/>
          <w:sz w:val="26"/>
          <w:szCs w:val="26"/>
        </w:rPr>
        <w:t xml:space="preserve">Типы книг (изданий): </w:t>
      </w:r>
      <w:proofErr w:type="spellStart"/>
      <w:r w:rsidRPr="00EA6088">
        <w:rPr>
          <w:rFonts w:ascii="Times New Roman" w:hAnsi="Times New Roman" w:cs="Times New Roman"/>
          <w:spacing w:val="-2"/>
          <w:sz w:val="26"/>
          <w:szCs w:val="26"/>
        </w:rPr>
        <w:t>книга</w:t>
      </w:r>
      <w:r w:rsidRPr="00EA6088">
        <w:rPr>
          <w:rFonts w:ascii="Times New Roman" w:hAnsi="Times New Roman" w:cs="Times New Roman"/>
          <w:spacing w:val="-2"/>
          <w:sz w:val="26"/>
          <w:szCs w:val="26"/>
        </w:rPr>
        <w:noBreakHyphen/>
        <w:t>произведение</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книга</w:t>
      </w:r>
      <w:r w:rsidRPr="00EA6088">
        <w:rPr>
          <w:rFonts w:ascii="Times New Roman" w:hAnsi="Times New Roman" w:cs="Times New Roman"/>
          <w:spacing w:val="-2"/>
          <w:sz w:val="26"/>
          <w:szCs w:val="26"/>
        </w:rPr>
        <w:noBreakHyphen/>
        <w:t>сборник</w:t>
      </w:r>
      <w:proofErr w:type="spellEnd"/>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собрание сочинений, периодическая печать, справочные издания (справочники, словари, энциклопедии).</w:t>
      </w:r>
      <w:proofErr w:type="gramEnd"/>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Выбор книг на основе рекомендованного списка, кар</w:t>
      </w:r>
      <w:r w:rsidRPr="00EA6088">
        <w:rPr>
          <w:rFonts w:ascii="Times New Roman" w:hAnsi="Times New Roman" w:cs="Times New Roman"/>
          <w:sz w:val="26"/>
          <w:szCs w:val="26"/>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Работа с текстом художественного произведения.</w:t>
      </w:r>
      <w:r w:rsidRPr="00EA6088">
        <w:rPr>
          <w:rFonts w:ascii="Times New Roman" w:hAnsi="Times New Roman" w:cs="Times New Roman"/>
          <w:sz w:val="26"/>
          <w:szCs w:val="26"/>
        </w:rPr>
        <w:t xml:space="preserve"> Понимание заглавия произведения, его адекватное соотношение с содержанием. Определение особенностей художественного </w:t>
      </w:r>
      <w:r w:rsidRPr="00EA6088">
        <w:rPr>
          <w:rFonts w:ascii="Times New Roman" w:hAnsi="Times New Roman" w:cs="Times New Roman"/>
          <w:spacing w:val="2"/>
          <w:sz w:val="26"/>
          <w:szCs w:val="26"/>
        </w:rPr>
        <w:t>текста: своеобразие выразительных средств языка (с помо</w:t>
      </w:r>
      <w:r w:rsidRPr="00EA6088">
        <w:rPr>
          <w:rFonts w:ascii="Times New Roman" w:hAnsi="Times New Roman" w:cs="Times New Roman"/>
          <w:sz w:val="26"/>
          <w:szCs w:val="26"/>
        </w:rPr>
        <w:t>щью учителя). Осознание того, что фольклор есть выражение общечеловеческих нравственных правил и отношений.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Понимание нравственного содержания прочитанного, осоз</w:t>
      </w:r>
      <w:r w:rsidRPr="00EA6088">
        <w:rPr>
          <w:rFonts w:ascii="Times New Roman" w:hAnsi="Times New Roman" w:cs="Times New Roman"/>
          <w:sz w:val="26"/>
          <w:szCs w:val="26"/>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EA6088">
        <w:rPr>
          <w:rFonts w:ascii="Times New Roman" w:hAnsi="Times New Roman" w:cs="Times New Roman"/>
          <w:spacing w:val="2"/>
          <w:sz w:val="26"/>
          <w:szCs w:val="26"/>
        </w:rPr>
        <w:t xml:space="preserve">воспроизведение текста с использованием выразительных средств языка: последовательное воспроизведение эпизода </w:t>
      </w:r>
      <w:r w:rsidRPr="00EA6088">
        <w:rPr>
          <w:rFonts w:ascii="Times New Roman" w:hAnsi="Times New Roman" w:cs="Times New Roman"/>
          <w:sz w:val="26"/>
          <w:szCs w:val="26"/>
        </w:rPr>
        <w:t xml:space="preserve">с </w:t>
      </w:r>
      <w:r w:rsidRPr="00EA6088">
        <w:rPr>
          <w:rFonts w:ascii="Times New Roman" w:hAnsi="Times New Roman" w:cs="Times New Roman"/>
          <w:spacing w:val="2"/>
          <w:sz w:val="26"/>
          <w:szCs w:val="26"/>
        </w:rPr>
        <w:t xml:space="preserve">использованием специфической для данного произведения лексики (по вопросам учителя), рассказ по иллюстрациям, </w:t>
      </w:r>
      <w:r w:rsidRPr="00EA6088">
        <w:rPr>
          <w:rFonts w:ascii="Times New Roman" w:hAnsi="Times New Roman" w:cs="Times New Roman"/>
          <w:sz w:val="26"/>
          <w:szCs w:val="26"/>
        </w:rPr>
        <w:t>пересказ.</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Характеристика героя произведения. Нахож</w:t>
      </w:r>
      <w:r w:rsidRPr="00EA6088">
        <w:rPr>
          <w:rFonts w:ascii="Times New Roman" w:hAnsi="Times New Roman" w:cs="Times New Roman"/>
          <w:spacing w:val="2"/>
          <w:sz w:val="26"/>
          <w:szCs w:val="26"/>
        </w:rPr>
        <w:t xml:space="preserve">дение в тексте слов и выражений, характеризующих героя </w:t>
      </w:r>
      <w:r w:rsidRPr="00EA6088">
        <w:rPr>
          <w:rFonts w:ascii="Times New Roman" w:hAnsi="Times New Roman" w:cs="Times New Roman"/>
          <w:sz w:val="26"/>
          <w:szCs w:val="26"/>
        </w:rPr>
        <w:t xml:space="preserve">и событие. Анализ (с помощью учителя), мотивы поступка </w:t>
      </w:r>
      <w:r w:rsidRPr="00EA6088">
        <w:rPr>
          <w:rFonts w:ascii="Times New Roman" w:hAnsi="Times New Roman" w:cs="Times New Roman"/>
          <w:spacing w:val="2"/>
          <w:sz w:val="26"/>
          <w:szCs w:val="26"/>
        </w:rPr>
        <w:t xml:space="preserve">персонажа. Сопоставление поступков героев по аналогии </w:t>
      </w:r>
      <w:r w:rsidRPr="00EA6088">
        <w:rPr>
          <w:rFonts w:ascii="Times New Roman" w:hAnsi="Times New Roman" w:cs="Times New Roman"/>
          <w:sz w:val="26"/>
          <w:szCs w:val="26"/>
        </w:rPr>
        <w:t xml:space="preserve">или по </w:t>
      </w:r>
      <w:r w:rsidRPr="00EA6088">
        <w:rPr>
          <w:rFonts w:ascii="Times New Roman" w:hAnsi="Times New Roman" w:cs="Times New Roman"/>
          <w:sz w:val="26"/>
          <w:szCs w:val="26"/>
        </w:rPr>
        <w:lastRenderedPageBreak/>
        <w:t>контрасту. Выявление авторского отношения к герою на основе анализа текста, авторских помет, имён героев.</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Характеристика героя произведения. </w:t>
      </w:r>
      <w:proofErr w:type="gramStart"/>
      <w:r w:rsidRPr="00EA6088">
        <w:rPr>
          <w:rFonts w:ascii="Times New Roman" w:hAnsi="Times New Roman" w:cs="Times New Roman"/>
          <w:sz w:val="26"/>
          <w:szCs w:val="26"/>
        </w:rPr>
        <w:t>Портрет, характер героя, выраженные через поступки и речь.</w:t>
      </w:r>
      <w:proofErr w:type="gramEnd"/>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Освоение разных видов пересказа художественного текста: </w:t>
      </w:r>
      <w:proofErr w:type="gramStart"/>
      <w:r w:rsidRPr="00EA6088">
        <w:rPr>
          <w:rFonts w:ascii="Times New Roman" w:hAnsi="Times New Roman" w:cs="Times New Roman"/>
          <w:sz w:val="26"/>
          <w:szCs w:val="26"/>
        </w:rPr>
        <w:t>подробный</w:t>
      </w:r>
      <w:proofErr w:type="gramEnd"/>
      <w:r w:rsidRPr="00EA6088">
        <w:rPr>
          <w:rFonts w:ascii="Times New Roman" w:hAnsi="Times New Roman" w:cs="Times New Roman"/>
          <w:sz w:val="26"/>
          <w:szCs w:val="26"/>
        </w:rPr>
        <w:t>, выборочный и краткий (передача основных мыслей).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Подробный пересказ текста: определение главной мыс</w:t>
      </w:r>
      <w:r w:rsidRPr="00EA6088">
        <w:rPr>
          <w:rFonts w:ascii="Times New Roman" w:hAnsi="Times New Roman" w:cs="Times New Roman"/>
          <w:sz w:val="26"/>
          <w:szCs w:val="26"/>
        </w:rPr>
        <w:t xml:space="preserve">ли фрагмента, выделение опорных или ключевых слов, </w:t>
      </w:r>
      <w:proofErr w:type="spellStart"/>
      <w:r w:rsidRPr="00EA6088">
        <w:rPr>
          <w:rFonts w:ascii="Times New Roman" w:hAnsi="Times New Roman" w:cs="Times New Roman"/>
          <w:sz w:val="26"/>
          <w:szCs w:val="26"/>
        </w:rPr>
        <w:t>оза</w:t>
      </w:r>
      <w:r w:rsidRPr="00EA6088">
        <w:rPr>
          <w:rFonts w:ascii="Times New Roman" w:hAnsi="Times New Roman" w:cs="Times New Roman"/>
          <w:spacing w:val="2"/>
          <w:sz w:val="26"/>
          <w:szCs w:val="26"/>
        </w:rPr>
        <w:t>главливание</w:t>
      </w:r>
      <w:proofErr w:type="spellEnd"/>
      <w:r w:rsidRPr="00EA6088">
        <w:rPr>
          <w:rFonts w:ascii="Times New Roman" w:hAnsi="Times New Roman" w:cs="Times New Roman"/>
          <w:spacing w:val="2"/>
          <w:sz w:val="26"/>
          <w:szCs w:val="26"/>
        </w:rPr>
        <w:t xml:space="preserve">, подробный пересказ эпизода; деление текста </w:t>
      </w:r>
      <w:r w:rsidRPr="00EA6088">
        <w:rPr>
          <w:rFonts w:ascii="Times New Roman" w:hAnsi="Times New Roman" w:cs="Times New Roman"/>
          <w:sz w:val="26"/>
          <w:szCs w:val="26"/>
        </w:rPr>
        <w:t xml:space="preserve">на части, </w:t>
      </w:r>
      <w:proofErr w:type="spellStart"/>
      <w:r w:rsidRPr="00EA6088">
        <w:rPr>
          <w:rFonts w:ascii="Times New Roman" w:hAnsi="Times New Roman" w:cs="Times New Roman"/>
          <w:sz w:val="26"/>
          <w:szCs w:val="26"/>
        </w:rPr>
        <w:t>озаглавливание</w:t>
      </w:r>
      <w:proofErr w:type="spellEnd"/>
      <w:r w:rsidRPr="00EA6088">
        <w:rPr>
          <w:rFonts w:ascii="Times New Roman" w:hAnsi="Times New Roman" w:cs="Times New Roman"/>
          <w:sz w:val="26"/>
          <w:szCs w:val="26"/>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Самостоятельный выборочный пересказ по заданному </w:t>
      </w:r>
      <w:r w:rsidRPr="00EA6088">
        <w:rPr>
          <w:rFonts w:ascii="Times New Roman" w:hAnsi="Times New Roman" w:cs="Times New Roman"/>
          <w:sz w:val="26"/>
          <w:szCs w:val="26"/>
        </w:rPr>
        <w:t xml:space="preserve">фрагменту: характеристика героя произведения (отбор слов, </w:t>
      </w:r>
      <w:r w:rsidRPr="00EA6088">
        <w:rPr>
          <w:rFonts w:ascii="Times New Roman" w:hAnsi="Times New Roman" w:cs="Times New Roman"/>
          <w:spacing w:val="2"/>
          <w:sz w:val="26"/>
          <w:szCs w:val="26"/>
        </w:rPr>
        <w:t xml:space="preserve">выражений в тексте, позволяющих составить рассказ о герое), описание места действия (выбор слов, выражений в </w:t>
      </w:r>
      <w:r w:rsidRPr="00EA6088">
        <w:rPr>
          <w:rFonts w:ascii="Times New Roman" w:hAnsi="Times New Roman" w:cs="Times New Roman"/>
          <w:sz w:val="26"/>
          <w:szCs w:val="26"/>
        </w:rPr>
        <w:t xml:space="preserve">тексте, позволяющих составить данное описание на основе </w:t>
      </w:r>
      <w:r w:rsidRPr="00EA6088">
        <w:rPr>
          <w:rFonts w:ascii="Times New Roman" w:hAnsi="Times New Roman" w:cs="Times New Roman"/>
          <w:spacing w:val="2"/>
          <w:sz w:val="26"/>
          <w:szCs w:val="26"/>
        </w:rPr>
        <w:t xml:space="preserve">текста).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Работа с учебными, </w:t>
      </w:r>
      <w:proofErr w:type="spellStart"/>
      <w:r w:rsidRPr="00EA6088">
        <w:rPr>
          <w:rFonts w:ascii="Times New Roman" w:hAnsi="Times New Roman" w:cs="Times New Roman"/>
          <w:b/>
          <w:bCs/>
          <w:spacing w:val="2"/>
          <w:sz w:val="26"/>
          <w:szCs w:val="26"/>
        </w:rPr>
        <w:t>научно­популярными</w:t>
      </w:r>
      <w:proofErr w:type="spellEnd"/>
      <w:r w:rsidRPr="00EA6088">
        <w:rPr>
          <w:rFonts w:ascii="Times New Roman" w:hAnsi="Times New Roman" w:cs="Times New Roman"/>
          <w:b/>
          <w:bCs/>
          <w:spacing w:val="2"/>
          <w:sz w:val="26"/>
          <w:szCs w:val="26"/>
        </w:rPr>
        <w:t xml:space="preserve"> и другими текстами. </w:t>
      </w:r>
      <w:r w:rsidRPr="00EA6088">
        <w:rPr>
          <w:rFonts w:ascii="Times New Roman" w:hAnsi="Times New Roman" w:cs="Times New Roman"/>
          <w:spacing w:val="2"/>
          <w:sz w:val="26"/>
          <w:szCs w:val="26"/>
        </w:rPr>
        <w:t xml:space="preserve">Понимание заглавия произведения; адекватное </w:t>
      </w:r>
      <w:r w:rsidRPr="00EA6088">
        <w:rPr>
          <w:rFonts w:ascii="Times New Roman" w:hAnsi="Times New Roman" w:cs="Times New Roman"/>
          <w:sz w:val="26"/>
          <w:szCs w:val="26"/>
        </w:rPr>
        <w:t xml:space="preserve">соотношение с его содержанием. Определение особенностей учебного и </w:t>
      </w:r>
      <w:proofErr w:type="spellStart"/>
      <w:r w:rsidRPr="00EA6088">
        <w:rPr>
          <w:rFonts w:ascii="Times New Roman" w:hAnsi="Times New Roman" w:cs="Times New Roman"/>
          <w:sz w:val="26"/>
          <w:szCs w:val="26"/>
        </w:rPr>
        <w:t>научно­популярного</w:t>
      </w:r>
      <w:proofErr w:type="spellEnd"/>
      <w:r w:rsidRPr="00EA6088">
        <w:rPr>
          <w:rFonts w:ascii="Times New Roman" w:hAnsi="Times New Roman" w:cs="Times New Roman"/>
          <w:sz w:val="26"/>
          <w:szCs w:val="26"/>
        </w:rPr>
        <w:t xml:space="preserve"> текстов (передача информации). Деление текста на части. Определение </w:t>
      </w:r>
      <w:proofErr w:type="spellStart"/>
      <w:r w:rsidRPr="00EA6088">
        <w:rPr>
          <w:rFonts w:ascii="Times New Roman" w:hAnsi="Times New Roman" w:cs="Times New Roman"/>
          <w:sz w:val="26"/>
          <w:szCs w:val="26"/>
        </w:rPr>
        <w:t>микротем</w:t>
      </w:r>
      <w:proofErr w:type="spellEnd"/>
      <w:r w:rsidRPr="00EA6088">
        <w:rPr>
          <w:rFonts w:ascii="Times New Roman" w:hAnsi="Times New Roman" w:cs="Times New Roman"/>
          <w:sz w:val="26"/>
          <w:szCs w:val="26"/>
        </w:rPr>
        <w:t xml:space="preserve">. Ключевые или опорные слова. </w:t>
      </w:r>
      <w:r w:rsidRPr="00EA6088">
        <w:rPr>
          <w:rFonts w:ascii="Times New Roman" w:hAnsi="Times New Roman" w:cs="Times New Roman"/>
          <w:spacing w:val="2"/>
          <w:sz w:val="26"/>
          <w:szCs w:val="26"/>
        </w:rPr>
        <w:t xml:space="preserve">Воспроизведение текста с опорой </w:t>
      </w:r>
      <w:r w:rsidRPr="00EA6088">
        <w:rPr>
          <w:rFonts w:ascii="Times New Roman" w:hAnsi="Times New Roman" w:cs="Times New Roman"/>
          <w:sz w:val="26"/>
          <w:szCs w:val="26"/>
        </w:rPr>
        <w:t>на ключевые слова, модель, схему. Подробный пересказ текста. Краткий пересказ текста (выделение главного в содержании текста).</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Говорение (культура речевого общения)</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sz w:val="26"/>
          <w:szCs w:val="26"/>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EA6088">
        <w:rPr>
          <w:rFonts w:ascii="Times New Roman" w:hAnsi="Times New Roman" w:cs="Times New Roman"/>
          <w:spacing w:val="2"/>
          <w:sz w:val="26"/>
          <w:szCs w:val="26"/>
        </w:rPr>
        <w:t xml:space="preserve">перебивая, собеседника и в вежливой форме высказывать </w:t>
      </w:r>
      <w:r w:rsidRPr="00EA6088">
        <w:rPr>
          <w:rFonts w:ascii="Times New Roman" w:hAnsi="Times New Roman" w:cs="Times New Roman"/>
          <w:sz w:val="26"/>
          <w:szCs w:val="26"/>
        </w:rPr>
        <w:t xml:space="preserve">свою точку зрения по обсуждаемому произведению (учебному, </w:t>
      </w:r>
      <w:proofErr w:type="spellStart"/>
      <w:r w:rsidRPr="00EA6088">
        <w:rPr>
          <w:rFonts w:ascii="Times New Roman" w:hAnsi="Times New Roman" w:cs="Times New Roman"/>
          <w:sz w:val="26"/>
          <w:szCs w:val="26"/>
        </w:rPr>
        <w:t>научно­познавательному</w:t>
      </w:r>
      <w:proofErr w:type="spellEnd"/>
      <w:r w:rsidRPr="00EA6088">
        <w:rPr>
          <w:rFonts w:ascii="Times New Roman" w:hAnsi="Times New Roman" w:cs="Times New Roman"/>
          <w:sz w:val="26"/>
          <w:szCs w:val="26"/>
        </w:rPr>
        <w:t>, художественному тексту)</w:t>
      </w:r>
      <w:r w:rsidRPr="00EA6088">
        <w:rPr>
          <w:rFonts w:ascii="Times New Roman" w:hAnsi="Times New Roman" w:cs="Times New Roman"/>
          <w:spacing w:val="2"/>
          <w:sz w:val="26"/>
          <w:szCs w:val="26"/>
        </w:rPr>
        <w:t xml:space="preserve">. Использование норм речевого этикета в условиях </w:t>
      </w:r>
      <w:proofErr w:type="spellStart"/>
      <w:r w:rsidRPr="00EA6088">
        <w:rPr>
          <w:rFonts w:ascii="Times New Roman" w:hAnsi="Times New Roman" w:cs="Times New Roman"/>
          <w:spacing w:val="2"/>
          <w:sz w:val="26"/>
          <w:szCs w:val="26"/>
        </w:rPr>
        <w:t>внеучебного</w:t>
      </w:r>
      <w:proofErr w:type="spellEnd"/>
      <w:r w:rsidRPr="00EA6088">
        <w:rPr>
          <w:rFonts w:ascii="Times New Roman" w:hAnsi="Times New Roman" w:cs="Times New Roman"/>
          <w:spacing w:val="2"/>
          <w:sz w:val="26"/>
          <w:szCs w:val="26"/>
        </w:rPr>
        <w:t xml:space="preserve"> общения.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Работа со словом (распознание прямого и переносного </w:t>
      </w:r>
      <w:r w:rsidRPr="00EA6088">
        <w:rPr>
          <w:rFonts w:ascii="Times New Roman" w:hAnsi="Times New Roman" w:cs="Times New Roman"/>
          <w:spacing w:val="-2"/>
          <w:sz w:val="26"/>
          <w:szCs w:val="26"/>
        </w:rPr>
        <w:t>значения слов, их многозначности), попол</w:t>
      </w:r>
      <w:r w:rsidRPr="00EA6088">
        <w:rPr>
          <w:rFonts w:ascii="Times New Roman" w:hAnsi="Times New Roman" w:cs="Times New Roman"/>
          <w:sz w:val="26"/>
          <w:szCs w:val="26"/>
        </w:rPr>
        <w:t>нение активного словарного запаса.</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sz w:val="26"/>
          <w:szCs w:val="26"/>
        </w:rPr>
        <w:t>Монолог как форма речевого высказывания. Монологиче</w:t>
      </w:r>
      <w:r w:rsidRPr="00EA6088">
        <w:rPr>
          <w:rFonts w:ascii="Times New Roman" w:hAnsi="Times New Roman" w:cs="Times New Roman"/>
          <w:spacing w:val="2"/>
          <w:sz w:val="26"/>
          <w:szCs w:val="26"/>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EA6088">
        <w:rPr>
          <w:rFonts w:ascii="Times New Roman" w:hAnsi="Times New Roman" w:cs="Times New Roman"/>
          <w:sz w:val="26"/>
          <w:szCs w:val="26"/>
        </w:rPr>
        <w:t>сказывании. Передача содержания прочитанного или прослу</w:t>
      </w:r>
      <w:r w:rsidRPr="00EA6088">
        <w:rPr>
          <w:rFonts w:ascii="Times New Roman" w:hAnsi="Times New Roman" w:cs="Times New Roman"/>
          <w:spacing w:val="2"/>
          <w:sz w:val="26"/>
          <w:szCs w:val="26"/>
        </w:rPr>
        <w:t xml:space="preserve">шанного с учётом специфики учебного и художественного текста. Передача впечатлений (из </w:t>
      </w:r>
      <w:r w:rsidRPr="00EA6088">
        <w:rPr>
          <w:rFonts w:ascii="Times New Roman" w:hAnsi="Times New Roman" w:cs="Times New Roman"/>
          <w:sz w:val="26"/>
          <w:szCs w:val="26"/>
        </w:rPr>
        <w:t>повседневной жизни, от художественного произведения, про</w:t>
      </w:r>
      <w:r w:rsidRPr="00EA6088">
        <w:rPr>
          <w:rFonts w:ascii="Times New Roman" w:hAnsi="Times New Roman" w:cs="Times New Roman"/>
          <w:spacing w:val="2"/>
          <w:sz w:val="26"/>
          <w:szCs w:val="26"/>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Письмо (культура письменной речи)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Нормы письменной речи: соответствие содержания заголовку (отражение темы, места действия, характеров героев), </w:t>
      </w:r>
      <w:r w:rsidRPr="00EA6088">
        <w:rPr>
          <w:rFonts w:ascii="Times New Roman" w:hAnsi="Times New Roman" w:cs="Times New Roman"/>
          <w:spacing w:val="2"/>
          <w:sz w:val="26"/>
          <w:szCs w:val="26"/>
        </w:rPr>
        <w:t xml:space="preserve">использование выразительных средств языка (сравнение) в </w:t>
      </w:r>
      <w:proofErr w:type="spellStart"/>
      <w:r w:rsidRPr="00EA6088">
        <w:rPr>
          <w:rFonts w:ascii="Times New Roman" w:hAnsi="Times New Roman" w:cs="Times New Roman"/>
          <w:spacing w:val="2"/>
          <w:sz w:val="26"/>
          <w:szCs w:val="26"/>
        </w:rPr>
        <w:t>мини­сочинениях</w:t>
      </w:r>
      <w:proofErr w:type="spellEnd"/>
      <w:r w:rsidRPr="00EA6088">
        <w:rPr>
          <w:rFonts w:ascii="Times New Roman" w:hAnsi="Times New Roman" w:cs="Times New Roman"/>
          <w:sz w:val="26"/>
          <w:szCs w:val="26"/>
        </w:rPr>
        <w:t>, рассказ на заданную тему.</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Круг детского чтения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900C27" w:rsidRPr="00EA6088" w:rsidRDefault="00900C27" w:rsidP="00EA6088">
      <w:pPr>
        <w:pStyle w:val="ab"/>
        <w:spacing w:line="360" w:lineRule="auto"/>
        <w:ind w:firstLine="709"/>
        <w:rPr>
          <w:rFonts w:ascii="Times New Roman" w:hAnsi="Times New Roman" w:cs="Times New Roman"/>
          <w:sz w:val="26"/>
          <w:szCs w:val="26"/>
        </w:rPr>
      </w:pPr>
      <w:proofErr w:type="spellStart"/>
      <w:r w:rsidRPr="00EA6088">
        <w:rPr>
          <w:rFonts w:ascii="Times New Roman" w:hAnsi="Times New Roman" w:cs="Times New Roman"/>
          <w:sz w:val="26"/>
          <w:szCs w:val="26"/>
        </w:rPr>
        <w:t>Представленность</w:t>
      </w:r>
      <w:proofErr w:type="spellEnd"/>
      <w:r w:rsidRPr="00EA6088">
        <w:rPr>
          <w:rFonts w:ascii="Times New Roman" w:hAnsi="Times New Roman" w:cs="Times New Roman"/>
          <w:sz w:val="26"/>
          <w:szCs w:val="26"/>
        </w:rPr>
        <w:t xml:space="preserve"> разных видов книг: историческая, приключенческая, фантастическая, </w:t>
      </w:r>
      <w:proofErr w:type="spellStart"/>
      <w:r w:rsidRPr="00EA6088">
        <w:rPr>
          <w:rFonts w:ascii="Times New Roman" w:hAnsi="Times New Roman" w:cs="Times New Roman"/>
          <w:sz w:val="26"/>
          <w:szCs w:val="26"/>
        </w:rPr>
        <w:t>научно­популярная</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справоч</w:t>
      </w:r>
      <w:r w:rsidRPr="00EA6088">
        <w:rPr>
          <w:rFonts w:ascii="Times New Roman" w:hAnsi="Times New Roman" w:cs="Times New Roman"/>
          <w:spacing w:val="2"/>
          <w:sz w:val="26"/>
          <w:szCs w:val="26"/>
        </w:rPr>
        <w:t>но­энциклопедическая</w:t>
      </w:r>
      <w:proofErr w:type="spellEnd"/>
      <w:r w:rsidRPr="00EA6088">
        <w:rPr>
          <w:rFonts w:ascii="Times New Roman" w:hAnsi="Times New Roman" w:cs="Times New Roman"/>
          <w:spacing w:val="2"/>
          <w:sz w:val="26"/>
          <w:szCs w:val="26"/>
        </w:rPr>
        <w:t xml:space="preserve"> литература; детские периодические </w:t>
      </w:r>
      <w:r w:rsidRPr="00EA6088">
        <w:rPr>
          <w:rFonts w:ascii="Times New Roman" w:hAnsi="Times New Roman" w:cs="Times New Roman"/>
          <w:sz w:val="26"/>
          <w:szCs w:val="26"/>
        </w:rPr>
        <w:t>издания (по выбору).</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pacing w:val="2"/>
          <w:sz w:val="26"/>
          <w:szCs w:val="26"/>
        </w:rPr>
        <w:t xml:space="preserve">Литературоведческая пропедевтика (практическое </w:t>
      </w:r>
      <w:r w:rsidRPr="00EA6088">
        <w:rPr>
          <w:rFonts w:ascii="Times New Roman" w:hAnsi="Times New Roman" w:cs="Times New Roman"/>
          <w:b/>
          <w:bCs/>
          <w:i/>
          <w:iCs/>
          <w:sz w:val="26"/>
          <w:szCs w:val="26"/>
        </w:rPr>
        <w:t>освоение)</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Нахождение в тексте, определение значения в художе</w:t>
      </w:r>
      <w:r w:rsidRPr="00EA6088">
        <w:rPr>
          <w:rFonts w:ascii="Times New Roman" w:hAnsi="Times New Roman" w:cs="Times New Roman"/>
          <w:sz w:val="26"/>
          <w:szCs w:val="26"/>
        </w:rPr>
        <w:t>ственной речи (с помощью учителя) средств выразительности: синонимов, антонимов, сравнений.</w:t>
      </w:r>
    </w:p>
    <w:p w:rsidR="00900C27" w:rsidRPr="00EA6088" w:rsidRDefault="00900C27" w:rsidP="00EA6088">
      <w:pPr>
        <w:pStyle w:val="ab"/>
        <w:spacing w:line="360" w:lineRule="auto"/>
        <w:ind w:firstLine="709"/>
        <w:rPr>
          <w:rFonts w:ascii="Times New Roman" w:hAnsi="Times New Roman" w:cs="Times New Roman"/>
          <w:sz w:val="26"/>
          <w:szCs w:val="26"/>
        </w:rPr>
      </w:pPr>
      <w:proofErr w:type="gramStart"/>
      <w:r w:rsidRPr="00EA6088">
        <w:rPr>
          <w:rFonts w:ascii="Times New Roman" w:hAnsi="Times New Roman" w:cs="Times New Roman"/>
          <w:spacing w:val="2"/>
          <w:sz w:val="26"/>
          <w:szCs w:val="26"/>
        </w:rPr>
        <w:t xml:space="preserve">Ориентировка в литературных понятиях: художественное </w:t>
      </w:r>
      <w:r w:rsidRPr="00EA6088">
        <w:rPr>
          <w:rFonts w:ascii="Times New Roman" w:hAnsi="Times New Roman" w:cs="Times New Roman"/>
          <w:sz w:val="26"/>
          <w:szCs w:val="26"/>
        </w:rPr>
        <w:t>произведение, автор (рассказчик), сюжет, тема; герой произведения: его портрет, речь, поступки, мысли; отношение автора к герою.</w:t>
      </w:r>
      <w:proofErr w:type="gramEnd"/>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Прозаическая и стихотворная речь: узнавание, различение, выделение особенностей стихотворного произведения (ритм, рифма).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Фольклор и авторские художественные произведения (различение).</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Жанровое разнообразие произведений. Малые фольклор</w:t>
      </w:r>
      <w:r w:rsidRPr="00EA6088">
        <w:rPr>
          <w:rFonts w:ascii="Times New Roman" w:hAnsi="Times New Roman" w:cs="Times New Roman"/>
          <w:spacing w:val="2"/>
          <w:sz w:val="26"/>
          <w:szCs w:val="26"/>
        </w:rPr>
        <w:t xml:space="preserve">ные формы (колыбельные песни, </w:t>
      </w:r>
      <w:proofErr w:type="spellStart"/>
      <w:r w:rsidRPr="00EA6088">
        <w:rPr>
          <w:rFonts w:ascii="Times New Roman" w:hAnsi="Times New Roman" w:cs="Times New Roman"/>
          <w:spacing w:val="2"/>
          <w:sz w:val="26"/>
          <w:szCs w:val="26"/>
        </w:rPr>
        <w:t>потешки</w:t>
      </w:r>
      <w:proofErr w:type="spellEnd"/>
      <w:r w:rsidRPr="00EA6088">
        <w:rPr>
          <w:rFonts w:ascii="Times New Roman" w:hAnsi="Times New Roman" w:cs="Times New Roman"/>
          <w:spacing w:val="2"/>
          <w:sz w:val="26"/>
          <w:szCs w:val="26"/>
        </w:rPr>
        <w:t>, пословицы и поговорки, загадки) — узнавание, различение, определение основного смысла.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Сказки (о животных, бытовые, волшебные). </w:t>
      </w:r>
      <w:r w:rsidRPr="00EA6088">
        <w:rPr>
          <w:rFonts w:ascii="Times New Roman" w:hAnsi="Times New Roman" w:cs="Times New Roman"/>
          <w:spacing w:val="2"/>
          <w:sz w:val="26"/>
          <w:szCs w:val="26"/>
        </w:rPr>
        <w:t xml:space="preserve">Художественные особенности сказок: лексика, построение </w:t>
      </w:r>
      <w:r w:rsidRPr="00EA6088">
        <w:rPr>
          <w:rFonts w:ascii="Times New Roman" w:hAnsi="Times New Roman" w:cs="Times New Roman"/>
          <w:sz w:val="26"/>
          <w:szCs w:val="26"/>
        </w:rPr>
        <w:t>(композиция). Литературная (авторская) сказка.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Рассказ, стихотворение, басня — общее представление о жанре, особенностях построения и выразительных средствах.</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Творческая деятельность обучающихся (на основе литературных произведений)</w:t>
      </w:r>
    </w:p>
    <w:p w:rsidR="00900C27" w:rsidRPr="00EA6088" w:rsidRDefault="00900C27" w:rsidP="00EA6088">
      <w:pPr>
        <w:pStyle w:val="ab"/>
        <w:spacing w:line="360" w:lineRule="auto"/>
        <w:ind w:firstLine="709"/>
        <w:rPr>
          <w:rFonts w:ascii="Times New Roman" w:hAnsi="Times New Roman" w:cs="Times New Roman"/>
          <w:iCs/>
          <w:sz w:val="26"/>
          <w:szCs w:val="26"/>
        </w:rPr>
      </w:pPr>
      <w:r w:rsidRPr="00EA6088">
        <w:rPr>
          <w:rFonts w:ascii="Times New Roman" w:hAnsi="Times New Roman" w:cs="Times New Roman"/>
          <w:sz w:val="26"/>
          <w:szCs w:val="26"/>
        </w:rPr>
        <w:t xml:space="preserve">Интерпретация текста литературного произведения в творческой деятельности учащихся: чтение по ролям, </w:t>
      </w:r>
      <w:proofErr w:type="spellStart"/>
      <w:r w:rsidRPr="00EA6088">
        <w:rPr>
          <w:rFonts w:ascii="Times New Roman" w:hAnsi="Times New Roman" w:cs="Times New Roman"/>
          <w:sz w:val="26"/>
          <w:szCs w:val="26"/>
        </w:rPr>
        <w:t>инсцениро</w:t>
      </w:r>
      <w:r w:rsidRPr="00EA6088">
        <w:rPr>
          <w:rFonts w:ascii="Times New Roman" w:hAnsi="Times New Roman" w:cs="Times New Roman"/>
          <w:spacing w:val="2"/>
          <w:sz w:val="26"/>
          <w:szCs w:val="26"/>
        </w:rPr>
        <w:t>вание</w:t>
      </w:r>
      <w:proofErr w:type="spellEnd"/>
      <w:r w:rsidRPr="00EA6088">
        <w:rPr>
          <w:rFonts w:ascii="Times New Roman" w:hAnsi="Times New Roman" w:cs="Times New Roman"/>
          <w:spacing w:val="2"/>
          <w:sz w:val="26"/>
          <w:szCs w:val="26"/>
        </w:rPr>
        <w:t>, драматизация; устное словесное рисование, знаком</w:t>
      </w:r>
      <w:r w:rsidRPr="00EA6088">
        <w:rPr>
          <w:rFonts w:ascii="Times New Roman" w:hAnsi="Times New Roman" w:cs="Times New Roman"/>
          <w:sz w:val="26"/>
          <w:szCs w:val="26"/>
        </w:rPr>
        <w:t xml:space="preserve">ство с различными способами работы </w:t>
      </w:r>
      <w:proofErr w:type="spellStart"/>
      <w:r w:rsidRPr="00EA6088">
        <w:rPr>
          <w:rFonts w:ascii="Times New Roman" w:hAnsi="Times New Roman" w:cs="Times New Roman"/>
          <w:sz w:val="26"/>
          <w:szCs w:val="26"/>
        </w:rPr>
        <w:t>сдеформированным</w:t>
      </w:r>
      <w:proofErr w:type="spellEnd"/>
      <w:r w:rsidRPr="00EA6088">
        <w:rPr>
          <w:rFonts w:ascii="Times New Roman" w:hAnsi="Times New Roman" w:cs="Times New Roman"/>
          <w:sz w:val="26"/>
          <w:szCs w:val="26"/>
        </w:rPr>
        <w:t xml:space="preserve"> </w:t>
      </w:r>
      <w:r w:rsidRPr="00EA6088">
        <w:rPr>
          <w:rFonts w:ascii="Times New Roman" w:hAnsi="Times New Roman" w:cs="Times New Roman"/>
          <w:spacing w:val="2"/>
          <w:sz w:val="26"/>
          <w:szCs w:val="26"/>
        </w:rPr>
        <w:t xml:space="preserve">текстом и использование их (установление </w:t>
      </w:r>
      <w:proofErr w:type="spellStart"/>
      <w:r w:rsidRPr="00EA6088">
        <w:rPr>
          <w:rFonts w:ascii="Times New Roman" w:hAnsi="Times New Roman" w:cs="Times New Roman"/>
          <w:spacing w:val="2"/>
          <w:sz w:val="26"/>
          <w:szCs w:val="26"/>
        </w:rPr>
        <w:t>причинно­следственных</w:t>
      </w:r>
      <w:proofErr w:type="spellEnd"/>
      <w:r w:rsidRPr="00EA6088">
        <w:rPr>
          <w:rFonts w:ascii="Times New Roman" w:hAnsi="Times New Roman" w:cs="Times New Roman"/>
          <w:spacing w:val="2"/>
          <w:sz w:val="26"/>
          <w:szCs w:val="26"/>
        </w:rPr>
        <w:t xml:space="preserve"> связей, последовательности событий: соблюдение </w:t>
      </w:r>
      <w:proofErr w:type="spellStart"/>
      <w:r w:rsidRPr="00EA6088">
        <w:rPr>
          <w:rFonts w:ascii="Times New Roman" w:hAnsi="Times New Roman" w:cs="Times New Roman"/>
          <w:sz w:val="26"/>
          <w:szCs w:val="26"/>
        </w:rPr>
        <w:t>этапности</w:t>
      </w:r>
      <w:proofErr w:type="spellEnd"/>
      <w:r w:rsidRPr="00EA6088">
        <w:rPr>
          <w:rFonts w:ascii="Times New Roman" w:hAnsi="Times New Roman" w:cs="Times New Roman"/>
          <w:sz w:val="26"/>
          <w:szCs w:val="26"/>
        </w:rPr>
        <w:t xml:space="preserve"> в выполнении действий); изложение с элементами сочинения, </w:t>
      </w:r>
      <w:r w:rsidRPr="00EA6088">
        <w:rPr>
          <w:rFonts w:ascii="Times New Roman" w:hAnsi="Times New Roman" w:cs="Times New Roman"/>
          <w:iCs/>
          <w:sz w:val="26"/>
          <w:szCs w:val="26"/>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3. Иностранный язык</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Предметное содержание речи</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Знакомство. </w:t>
      </w:r>
      <w:r w:rsidRPr="00EA6088">
        <w:rPr>
          <w:rFonts w:ascii="Times New Roman" w:hAnsi="Times New Roman" w:cs="Times New Roman"/>
          <w:sz w:val="26"/>
          <w:szCs w:val="26"/>
        </w:rPr>
        <w:t xml:space="preserve">С одноклассниками, учителем, персонажами детских произведений: имя, возраст. </w:t>
      </w:r>
      <w:r w:rsidRPr="00EA6088">
        <w:rPr>
          <w:rFonts w:ascii="Times New Roman" w:hAnsi="Times New Roman" w:cs="Times New Roman"/>
          <w:color w:val="auto"/>
          <w:sz w:val="26"/>
          <w:szCs w:val="26"/>
        </w:rPr>
        <w:t xml:space="preserve">Приветствие, прощание, поздравление, ответ на </w:t>
      </w:r>
      <w:r w:rsidRPr="00EA6088">
        <w:rPr>
          <w:rFonts w:ascii="Times New Roman" w:hAnsi="Times New Roman" w:cs="Times New Roman"/>
          <w:color w:val="auto"/>
          <w:sz w:val="26"/>
          <w:szCs w:val="26"/>
        </w:rPr>
        <w:lastRenderedPageBreak/>
        <w:t>поздравление, благодарность, извинения (с</w:t>
      </w:r>
      <w:r w:rsidRPr="00EA6088">
        <w:rPr>
          <w:rFonts w:ascii="Times New Roman" w:hAnsi="Times New Roman" w:cs="Times New Roman"/>
          <w:sz w:val="26"/>
          <w:szCs w:val="26"/>
        </w:rPr>
        <w:t xml:space="preserve"> использованием типичных фраз речевого этикета).</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Я и моя семья. </w:t>
      </w:r>
      <w:r w:rsidRPr="00EA6088">
        <w:rPr>
          <w:rFonts w:ascii="Times New Roman" w:hAnsi="Times New Roman" w:cs="Times New Roman"/>
          <w:sz w:val="26"/>
          <w:szCs w:val="26"/>
        </w:rPr>
        <w:t>Члены семьи, их имена, возраст, внешность, характер. Мой день (распо</w:t>
      </w:r>
      <w:r w:rsidRPr="00EA6088">
        <w:rPr>
          <w:rFonts w:ascii="Times New Roman" w:hAnsi="Times New Roman" w:cs="Times New Roman"/>
          <w:spacing w:val="2"/>
          <w:sz w:val="26"/>
          <w:szCs w:val="26"/>
        </w:rPr>
        <w:t>рядок дня)</w:t>
      </w:r>
      <w:r w:rsidRPr="00EA6088">
        <w:rPr>
          <w:rFonts w:ascii="Times New Roman" w:hAnsi="Times New Roman" w:cs="Times New Roman"/>
          <w:i/>
          <w:iCs/>
          <w:spacing w:val="2"/>
          <w:sz w:val="26"/>
          <w:szCs w:val="26"/>
        </w:rPr>
        <w:t xml:space="preserve">. </w:t>
      </w:r>
      <w:r w:rsidRPr="00EA6088">
        <w:rPr>
          <w:rFonts w:ascii="Times New Roman" w:hAnsi="Times New Roman" w:cs="Times New Roman"/>
          <w:spacing w:val="2"/>
          <w:sz w:val="26"/>
          <w:szCs w:val="26"/>
        </w:rPr>
        <w:t xml:space="preserve">Любимая еда. </w:t>
      </w:r>
      <w:r w:rsidRPr="00EA6088">
        <w:rPr>
          <w:rFonts w:ascii="Times New Roman" w:hAnsi="Times New Roman" w:cs="Times New Roman"/>
          <w:sz w:val="26"/>
          <w:szCs w:val="26"/>
        </w:rPr>
        <w:t xml:space="preserve">Семейные праздники: день рождения, Новый год/Рождество. </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Мир моих увлечений. </w:t>
      </w:r>
      <w:r w:rsidRPr="00EA6088">
        <w:rPr>
          <w:rFonts w:ascii="Times New Roman" w:hAnsi="Times New Roman" w:cs="Times New Roman"/>
          <w:spacing w:val="2"/>
          <w:sz w:val="26"/>
          <w:szCs w:val="26"/>
        </w:rPr>
        <w:t xml:space="preserve">Мои любимые занятия. </w:t>
      </w:r>
      <w:r w:rsidRPr="00EA6088">
        <w:rPr>
          <w:rFonts w:ascii="Times New Roman" w:hAnsi="Times New Roman" w:cs="Times New Roman"/>
          <w:iCs/>
          <w:sz w:val="26"/>
          <w:szCs w:val="26"/>
        </w:rPr>
        <w:t>Мои любимые сказки</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Выходной день</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каникулы.</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Я и мои друзья. </w:t>
      </w:r>
      <w:r w:rsidRPr="00EA6088">
        <w:rPr>
          <w:rFonts w:ascii="Times New Roman" w:hAnsi="Times New Roman" w:cs="Times New Roman"/>
          <w:sz w:val="26"/>
          <w:szCs w:val="26"/>
        </w:rPr>
        <w:t>Имя, возраст, внешность, характер, увлечения/хобби. Любимое домашнее животное: имя, возраст, цвет, размер, характер.</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Моя школа. </w:t>
      </w:r>
      <w:r w:rsidRPr="00EA6088">
        <w:rPr>
          <w:rFonts w:ascii="Times New Roman" w:hAnsi="Times New Roman" w:cs="Times New Roman"/>
          <w:spacing w:val="2"/>
          <w:sz w:val="26"/>
          <w:szCs w:val="26"/>
        </w:rPr>
        <w:t xml:space="preserve">Классная комната, учебные предметы, </w:t>
      </w:r>
      <w:r w:rsidRPr="00EA6088">
        <w:rPr>
          <w:rFonts w:ascii="Times New Roman" w:hAnsi="Times New Roman" w:cs="Times New Roman"/>
          <w:sz w:val="26"/>
          <w:szCs w:val="26"/>
        </w:rPr>
        <w:t xml:space="preserve">школьные принадлежности. </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Мир вокруг меня. </w:t>
      </w:r>
      <w:r w:rsidRPr="00EA6088">
        <w:rPr>
          <w:rFonts w:ascii="Times New Roman" w:hAnsi="Times New Roman" w:cs="Times New Roman"/>
          <w:sz w:val="26"/>
          <w:szCs w:val="26"/>
        </w:rPr>
        <w:t xml:space="preserve">Мой дом/квартира/комната: названия комнат. Природа. </w:t>
      </w:r>
      <w:r w:rsidRPr="00EA6088">
        <w:rPr>
          <w:rFonts w:ascii="Times New Roman" w:hAnsi="Times New Roman" w:cs="Times New Roman"/>
          <w:iCs/>
          <w:sz w:val="26"/>
          <w:szCs w:val="26"/>
        </w:rPr>
        <w:t>Дикие и домашние животные</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Любимое время года. Погода.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Страна/страны изучаемого языка и родная страна. </w:t>
      </w:r>
      <w:r w:rsidRPr="00EA6088">
        <w:rPr>
          <w:rFonts w:ascii="Times New Roman" w:hAnsi="Times New Roman" w:cs="Times New Roman"/>
          <w:sz w:val="26"/>
          <w:szCs w:val="26"/>
        </w:rPr>
        <w:t xml:space="preserve">Общие сведения: название, столица. </w:t>
      </w:r>
      <w:r w:rsidRPr="00EA6088">
        <w:rPr>
          <w:rFonts w:ascii="Times New Roman" w:hAnsi="Times New Roman" w:cs="Times New Roman"/>
          <w:iCs/>
          <w:sz w:val="26"/>
          <w:szCs w:val="26"/>
        </w:rPr>
        <w:t>Небольшие произведения детского фольклора на изучаемом иностранном языке (рифмовки, стихи, песни, сказки).</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Коммуникативные умения по видам речевой деятельности</w:t>
      </w:r>
    </w:p>
    <w:p w:rsidR="00900C27" w:rsidRPr="00EA6088" w:rsidRDefault="00900C27" w:rsidP="00EA6088">
      <w:pPr>
        <w:pStyle w:val="ab"/>
        <w:spacing w:line="360" w:lineRule="auto"/>
        <w:ind w:firstLine="709"/>
        <w:rPr>
          <w:rFonts w:ascii="Times New Roman" w:hAnsi="Times New Roman" w:cs="Times New Roman"/>
          <w:i/>
          <w:iCs/>
          <w:sz w:val="26"/>
          <w:szCs w:val="26"/>
        </w:rPr>
      </w:pPr>
      <w:r w:rsidRPr="00EA6088">
        <w:rPr>
          <w:rFonts w:ascii="Times New Roman" w:hAnsi="Times New Roman" w:cs="Times New Roman"/>
          <w:b/>
          <w:bCs/>
          <w:sz w:val="26"/>
          <w:szCs w:val="26"/>
        </w:rPr>
        <w:t>В русле говорения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i/>
          <w:iCs/>
          <w:sz w:val="26"/>
          <w:szCs w:val="26"/>
        </w:rPr>
        <w:t>1.</w:t>
      </w:r>
      <w:r w:rsidRPr="00EA6088">
        <w:rPr>
          <w:rFonts w:ascii="Times New Roman" w:hAnsi="Times New Roman" w:cs="Times New Roman"/>
          <w:i/>
          <w:iCs/>
          <w:sz w:val="26"/>
          <w:szCs w:val="26"/>
        </w:rPr>
        <w:t> </w:t>
      </w:r>
      <w:r w:rsidRPr="00EA6088">
        <w:rPr>
          <w:rFonts w:ascii="Times New Roman" w:hAnsi="Times New Roman" w:cs="Times New Roman"/>
          <w:i/>
          <w:iCs/>
          <w:sz w:val="26"/>
          <w:szCs w:val="26"/>
        </w:rPr>
        <w:t>Диалогическая форма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Уметь вести:</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этикетные диалоги в типичных ситуациях бытового и </w:t>
      </w:r>
      <w:proofErr w:type="spellStart"/>
      <w:r w:rsidRPr="00EA6088">
        <w:rPr>
          <w:rFonts w:ascii="Times New Roman" w:hAnsi="Times New Roman" w:cs="Times New Roman"/>
          <w:spacing w:val="2"/>
          <w:sz w:val="26"/>
          <w:szCs w:val="26"/>
        </w:rPr>
        <w:t>учебно­трудового</w:t>
      </w:r>
      <w:proofErr w:type="spellEnd"/>
      <w:r w:rsidRPr="00EA6088">
        <w:rPr>
          <w:rFonts w:ascii="Times New Roman" w:hAnsi="Times New Roman" w:cs="Times New Roman"/>
          <w:spacing w:val="2"/>
          <w:sz w:val="26"/>
          <w:szCs w:val="26"/>
        </w:rPr>
        <w:t xml:space="preserve"> общения</w:t>
      </w:r>
      <w:r w:rsidRPr="00EA6088">
        <w:rPr>
          <w:rFonts w:ascii="Times New Roman" w:hAnsi="Times New Roman" w:cs="Times New Roman"/>
          <w:sz w:val="26"/>
          <w:szCs w:val="26"/>
        </w:rPr>
        <w:t>;</w:t>
      </w:r>
    </w:p>
    <w:p w:rsidR="00900C27" w:rsidRPr="00EA6088" w:rsidRDefault="00900C27" w:rsidP="00EA6088">
      <w:pPr>
        <w:pStyle w:val="ad"/>
        <w:spacing w:line="360" w:lineRule="auto"/>
        <w:ind w:firstLine="709"/>
        <w:rPr>
          <w:rFonts w:ascii="Times New Roman" w:hAnsi="Times New Roman" w:cs="Times New Roman"/>
          <w:color w:val="auto"/>
          <w:sz w:val="26"/>
          <w:szCs w:val="26"/>
        </w:rPr>
      </w:pPr>
      <w:proofErr w:type="spellStart"/>
      <w:r w:rsidRPr="00EA6088">
        <w:rPr>
          <w:rFonts w:ascii="Times New Roman" w:hAnsi="Times New Roman" w:cs="Times New Roman"/>
          <w:color w:val="auto"/>
          <w:sz w:val="26"/>
          <w:szCs w:val="26"/>
        </w:rPr>
        <w:t>диалог­расспрос</w:t>
      </w:r>
      <w:proofErr w:type="spellEnd"/>
      <w:r w:rsidRPr="00EA6088">
        <w:rPr>
          <w:rFonts w:ascii="Times New Roman" w:hAnsi="Times New Roman" w:cs="Times New Roman"/>
          <w:color w:val="auto"/>
          <w:sz w:val="26"/>
          <w:szCs w:val="26"/>
        </w:rPr>
        <w:t xml:space="preserve"> (запрос информации и ответ на него) с опорой на картинку и модель, объем диалогического высказывания 2-3 реплики с каждой стороны;</w:t>
      </w:r>
    </w:p>
    <w:p w:rsidR="00900C27" w:rsidRPr="00EA6088" w:rsidRDefault="00900C27" w:rsidP="00EA6088">
      <w:pPr>
        <w:pStyle w:val="ad"/>
        <w:spacing w:line="360" w:lineRule="auto"/>
        <w:ind w:firstLine="709"/>
        <w:rPr>
          <w:rFonts w:ascii="Times New Roman" w:hAnsi="Times New Roman" w:cs="Times New Roman"/>
          <w:i/>
          <w:iCs/>
          <w:sz w:val="26"/>
          <w:szCs w:val="26"/>
        </w:rPr>
      </w:pPr>
      <w:r w:rsidRPr="00EA6088">
        <w:rPr>
          <w:rFonts w:ascii="Times New Roman" w:hAnsi="Times New Roman" w:cs="Times New Roman"/>
          <w:sz w:val="26"/>
          <w:szCs w:val="26"/>
        </w:rPr>
        <w:t>диалог — побуждение к действию.</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i/>
          <w:iCs/>
          <w:sz w:val="26"/>
          <w:szCs w:val="26"/>
        </w:rPr>
        <w:t>2.</w:t>
      </w:r>
      <w:r w:rsidRPr="00EA6088">
        <w:rPr>
          <w:rFonts w:ascii="Times New Roman" w:hAnsi="Times New Roman" w:cs="Times New Roman"/>
          <w:i/>
          <w:iCs/>
          <w:sz w:val="26"/>
          <w:szCs w:val="26"/>
        </w:rPr>
        <w:t> </w:t>
      </w:r>
      <w:r w:rsidRPr="00EA6088">
        <w:rPr>
          <w:rFonts w:ascii="Times New Roman" w:hAnsi="Times New Roman" w:cs="Times New Roman"/>
          <w:i/>
          <w:iCs/>
          <w:sz w:val="26"/>
          <w:szCs w:val="26"/>
        </w:rPr>
        <w:t>Монологическая форма</w:t>
      </w:r>
    </w:p>
    <w:p w:rsidR="00900C27" w:rsidRPr="00EA6088" w:rsidRDefault="00900C27" w:rsidP="00EA6088">
      <w:pPr>
        <w:pStyle w:val="ab"/>
        <w:spacing w:line="360" w:lineRule="auto"/>
        <w:ind w:firstLine="709"/>
        <w:rPr>
          <w:rFonts w:ascii="Times New Roman" w:hAnsi="Times New Roman" w:cs="Times New Roman"/>
          <w:color w:val="auto"/>
          <w:sz w:val="26"/>
          <w:szCs w:val="26"/>
        </w:rPr>
      </w:pPr>
      <w:r w:rsidRPr="00EA6088">
        <w:rPr>
          <w:rFonts w:ascii="Times New Roman" w:hAnsi="Times New Roman" w:cs="Times New Roman"/>
          <w:spacing w:val="2"/>
          <w:sz w:val="26"/>
          <w:szCs w:val="26"/>
        </w:rPr>
        <w:t xml:space="preserve">Уметь пользоваться основными коммуникативными типами речи: описание, рассказ, </w:t>
      </w:r>
      <w:r w:rsidRPr="00EA6088">
        <w:rPr>
          <w:rFonts w:ascii="Times New Roman" w:hAnsi="Times New Roman" w:cs="Times New Roman"/>
          <w:iCs/>
          <w:color w:val="auto"/>
          <w:spacing w:val="2"/>
          <w:sz w:val="26"/>
          <w:szCs w:val="26"/>
        </w:rPr>
        <w:t>характеристика (персона</w:t>
      </w:r>
      <w:r w:rsidRPr="00EA6088">
        <w:rPr>
          <w:rFonts w:ascii="Times New Roman" w:hAnsi="Times New Roman" w:cs="Times New Roman"/>
          <w:iCs/>
          <w:color w:val="auto"/>
          <w:sz w:val="26"/>
          <w:szCs w:val="26"/>
        </w:rPr>
        <w:t>жей) с опорой на картинку (небольшой объем).</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В русле </w:t>
      </w:r>
      <w:proofErr w:type="spellStart"/>
      <w:r w:rsidRPr="00EA6088">
        <w:rPr>
          <w:rFonts w:ascii="Times New Roman" w:hAnsi="Times New Roman" w:cs="Times New Roman"/>
          <w:b/>
          <w:bCs/>
          <w:sz w:val="26"/>
          <w:szCs w:val="26"/>
        </w:rPr>
        <w:t>аудирования</w:t>
      </w:r>
      <w:proofErr w:type="spellEnd"/>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Воспринимать на слух и понимать:</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речь учителя и одноклассников в процессе общения на уроке и вербально/</w:t>
      </w:r>
      <w:proofErr w:type="spellStart"/>
      <w:r w:rsidRPr="00EA6088">
        <w:rPr>
          <w:rFonts w:ascii="Times New Roman" w:hAnsi="Times New Roman" w:cs="Times New Roman"/>
          <w:sz w:val="26"/>
          <w:szCs w:val="26"/>
        </w:rPr>
        <w:t>невербально</w:t>
      </w:r>
      <w:proofErr w:type="spellEnd"/>
      <w:r w:rsidRPr="00EA6088">
        <w:rPr>
          <w:rFonts w:ascii="Times New Roman" w:hAnsi="Times New Roman" w:cs="Times New Roman"/>
          <w:sz w:val="26"/>
          <w:szCs w:val="26"/>
        </w:rPr>
        <w:t xml:space="preserve"> реагировать на </w:t>
      </w:r>
      <w:proofErr w:type="gramStart"/>
      <w:r w:rsidRPr="00EA6088">
        <w:rPr>
          <w:rFonts w:ascii="Times New Roman" w:hAnsi="Times New Roman" w:cs="Times New Roman"/>
          <w:sz w:val="26"/>
          <w:szCs w:val="26"/>
        </w:rPr>
        <w:t>услышанное</w:t>
      </w:r>
      <w:proofErr w:type="gramEnd"/>
      <w:r w:rsidRPr="00EA6088">
        <w:rPr>
          <w:rFonts w:ascii="Times New Roman" w:hAnsi="Times New Roman" w:cs="Times New Roman"/>
          <w:sz w:val="26"/>
          <w:szCs w:val="26"/>
        </w:rPr>
        <w:t>.</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В русле чтения</w:t>
      </w:r>
    </w:p>
    <w:p w:rsidR="00900C27" w:rsidRPr="00EA6088" w:rsidRDefault="00900C27" w:rsidP="00EA6088">
      <w:pPr>
        <w:pStyle w:val="ab"/>
        <w:spacing w:line="360" w:lineRule="auto"/>
        <w:ind w:firstLine="709"/>
        <w:rPr>
          <w:rFonts w:ascii="Times New Roman" w:hAnsi="Times New Roman" w:cs="Times New Roman"/>
          <w:color w:val="auto"/>
          <w:sz w:val="26"/>
          <w:szCs w:val="26"/>
        </w:rPr>
      </w:pPr>
      <w:r w:rsidRPr="00EA6088">
        <w:rPr>
          <w:rFonts w:ascii="Times New Roman" w:hAnsi="Times New Roman" w:cs="Times New Roman"/>
          <w:color w:val="auto"/>
          <w:sz w:val="26"/>
          <w:szCs w:val="26"/>
        </w:rPr>
        <w:t>Читать (использовать метод глобального чтения):</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color w:val="auto"/>
          <w:spacing w:val="2"/>
          <w:sz w:val="26"/>
          <w:szCs w:val="26"/>
        </w:rPr>
        <w:t>вслух читать слова изучаемой лексики</w:t>
      </w:r>
      <w:r w:rsidRPr="00EA6088">
        <w:rPr>
          <w:rFonts w:ascii="Times New Roman" w:hAnsi="Times New Roman" w:cs="Times New Roman"/>
          <w:sz w:val="26"/>
          <w:szCs w:val="26"/>
        </w:rPr>
        <w:t xml:space="preserve"> и понимать </w:t>
      </w:r>
      <w:r w:rsidRPr="00EA6088">
        <w:rPr>
          <w:rFonts w:ascii="Times New Roman" w:hAnsi="Times New Roman" w:cs="Times New Roman"/>
          <w:color w:val="auto"/>
          <w:spacing w:val="2"/>
          <w:sz w:val="26"/>
          <w:szCs w:val="26"/>
        </w:rPr>
        <w:t>небольшие диалоги,</w:t>
      </w:r>
      <w:r w:rsidRPr="00EA6088">
        <w:rPr>
          <w:rFonts w:ascii="Times New Roman" w:hAnsi="Times New Roman" w:cs="Times New Roman"/>
          <w:spacing w:val="2"/>
          <w:sz w:val="26"/>
          <w:szCs w:val="26"/>
        </w:rPr>
        <w:t xml:space="preserve"> построенные на изученном </w:t>
      </w:r>
      <w:r w:rsidRPr="00EA6088">
        <w:rPr>
          <w:rFonts w:ascii="Times New Roman" w:hAnsi="Times New Roman" w:cs="Times New Roman"/>
          <w:sz w:val="26"/>
          <w:szCs w:val="26"/>
        </w:rPr>
        <w:t>языковом материале; находить необходимую информацию (имена персонажей, где происходит действие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В русле письма</w:t>
      </w:r>
    </w:p>
    <w:p w:rsidR="00900C27" w:rsidRPr="00EA6088" w:rsidRDefault="00900C27" w:rsidP="00EA6088">
      <w:pPr>
        <w:pStyle w:val="ab"/>
        <w:spacing w:line="360" w:lineRule="auto"/>
        <w:ind w:firstLine="709"/>
        <w:rPr>
          <w:rFonts w:ascii="Times New Roman" w:hAnsi="Times New Roman" w:cs="Times New Roman"/>
          <w:color w:val="auto"/>
          <w:sz w:val="26"/>
          <w:szCs w:val="26"/>
        </w:rPr>
      </w:pPr>
      <w:r w:rsidRPr="00EA6088">
        <w:rPr>
          <w:rFonts w:ascii="Times New Roman" w:hAnsi="Times New Roman" w:cs="Times New Roman"/>
          <w:color w:val="auto"/>
          <w:sz w:val="26"/>
          <w:szCs w:val="26"/>
        </w:rPr>
        <w:t>Знать и уметь писать буквы английского алфавита.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Владеть:</w:t>
      </w:r>
    </w:p>
    <w:p w:rsidR="00900C27" w:rsidRPr="00EA6088" w:rsidRDefault="00900C27" w:rsidP="00EA6088">
      <w:pPr>
        <w:pStyle w:val="ad"/>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умением выписывать из текста слова, словосочетания и предложения.</w:t>
      </w:r>
    </w:p>
    <w:p w:rsidR="00900C27" w:rsidRPr="00EA6088" w:rsidRDefault="00900C27" w:rsidP="00EA6088">
      <w:pPr>
        <w:pStyle w:val="af5"/>
        <w:spacing w:before="0" w:after="0" w:line="360" w:lineRule="auto"/>
        <w:ind w:firstLine="709"/>
        <w:jc w:val="both"/>
        <w:rPr>
          <w:rFonts w:ascii="Times New Roman" w:hAnsi="Times New Roman"/>
          <w:sz w:val="26"/>
          <w:szCs w:val="26"/>
        </w:rPr>
      </w:pPr>
      <w:r w:rsidRPr="00EA6088">
        <w:rPr>
          <w:rFonts w:ascii="Times New Roman" w:hAnsi="Times New Roman"/>
          <w:sz w:val="26"/>
          <w:szCs w:val="26"/>
        </w:rPr>
        <w:t>Языковые средства и навыки пользования ими</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i/>
          <w:iCs/>
          <w:sz w:val="26"/>
          <w:szCs w:val="26"/>
        </w:rPr>
        <w:t>Английский язык</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Графика, каллиграфия, орфография. </w:t>
      </w:r>
      <w:r w:rsidRPr="00EA6088">
        <w:rPr>
          <w:rFonts w:ascii="Times New Roman" w:hAnsi="Times New Roman" w:cs="Times New Roman"/>
          <w:bCs/>
          <w:sz w:val="26"/>
          <w:szCs w:val="26"/>
        </w:rPr>
        <w:t>Б</w:t>
      </w:r>
      <w:r w:rsidRPr="00EA6088">
        <w:rPr>
          <w:rFonts w:ascii="Times New Roman" w:hAnsi="Times New Roman" w:cs="Times New Roman"/>
          <w:sz w:val="26"/>
          <w:szCs w:val="26"/>
        </w:rPr>
        <w:t xml:space="preserve">уквы английского алфавита. Основные буквосочетания. </w:t>
      </w:r>
      <w:proofErr w:type="spellStart"/>
      <w:r w:rsidRPr="00EA6088">
        <w:rPr>
          <w:rFonts w:ascii="Times New Roman" w:hAnsi="Times New Roman" w:cs="Times New Roman"/>
          <w:sz w:val="26"/>
          <w:szCs w:val="26"/>
        </w:rPr>
        <w:t>Звуко­буквенные</w:t>
      </w:r>
      <w:r w:rsidRPr="00EA6088">
        <w:rPr>
          <w:rFonts w:ascii="Times New Roman" w:hAnsi="Times New Roman" w:cs="Times New Roman"/>
          <w:spacing w:val="2"/>
          <w:sz w:val="26"/>
          <w:szCs w:val="26"/>
        </w:rPr>
        <w:t>соответствия</w:t>
      </w:r>
      <w:proofErr w:type="spellEnd"/>
      <w:r w:rsidRPr="00EA6088">
        <w:rPr>
          <w:rFonts w:ascii="Times New Roman" w:hAnsi="Times New Roman" w:cs="Times New Roman"/>
          <w:spacing w:val="2"/>
          <w:sz w:val="26"/>
          <w:szCs w:val="26"/>
        </w:rPr>
        <w:t xml:space="preserve">. Апостроф. </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Фонетическая сторона речи. </w:t>
      </w:r>
      <w:r w:rsidRPr="00EA6088">
        <w:rPr>
          <w:rFonts w:ascii="Times New Roman" w:hAnsi="Times New Roman" w:cs="Times New Roman"/>
          <w:bCs/>
          <w:sz w:val="26"/>
          <w:szCs w:val="26"/>
        </w:rPr>
        <w:t>П</w:t>
      </w:r>
      <w:r w:rsidRPr="00EA6088">
        <w:rPr>
          <w:rFonts w:ascii="Times New Roman" w:hAnsi="Times New Roman" w:cs="Times New Roman"/>
          <w:sz w:val="26"/>
          <w:szCs w:val="26"/>
        </w:rPr>
        <w:t>роизношение и различение на слух звуков и звукосочетаний англий</w:t>
      </w:r>
      <w:r w:rsidRPr="00EA6088">
        <w:rPr>
          <w:rFonts w:ascii="Times New Roman" w:hAnsi="Times New Roman" w:cs="Times New Roman"/>
          <w:spacing w:val="2"/>
          <w:sz w:val="26"/>
          <w:szCs w:val="26"/>
        </w:rPr>
        <w:t xml:space="preserve">ского языка. Соблюдение норм произношения: долгота и </w:t>
      </w:r>
      <w:r w:rsidRPr="00EA6088">
        <w:rPr>
          <w:rFonts w:ascii="Times New Roman" w:hAnsi="Times New Roman" w:cs="Times New Roman"/>
          <w:sz w:val="26"/>
          <w:szCs w:val="26"/>
        </w:rPr>
        <w:t xml:space="preserve">краткость гласных, отсутствие оглушения звонких согласных </w:t>
      </w:r>
      <w:r w:rsidRPr="00EA6088">
        <w:rPr>
          <w:rFonts w:ascii="Times New Roman" w:hAnsi="Times New Roman" w:cs="Times New Roman"/>
          <w:spacing w:val="2"/>
          <w:sz w:val="26"/>
          <w:szCs w:val="26"/>
        </w:rPr>
        <w:t xml:space="preserve">в конце слога или слова, отсутствие смягчения согласных перед гласными. Дифтонги. </w:t>
      </w:r>
      <w:r w:rsidRPr="00EA6088">
        <w:rPr>
          <w:rFonts w:ascii="Times New Roman" w:hAnsi="Times New Roman" w:cs="Times New Roman"/>
          <w:iCs/>
          <w:spacing w:val="2"/>
          <w:sz w:val="26"/>
          <w:szCs w:val="26"/>
        </w:rPr>
        <w:t>Связующее «</w:t>
      </w:r>
      <w:proofErr w:type="spellStart"/>
      <w:r w:rsidRPr="00EA6088">
        <w:rPr>
          <w:rFonts w:ascii="Times New Roman" w:hAnsi="Times New Roman" w:cs="Times New Roman"/>
          <w:iCs/>
          <w:spacing w:val="2"/>
          <w:sz w:val="26"/>
          <w:szCs w:val="26"/>
        </w:rPr>
        <w:t>r</w:t>
      </w:r>
      <w:proofErr w:type="spellEnd"/>
      <w:r w:rsidRPr="00EA6088">
        <w:rPr>
          <w:rFonts w:ascii="Times New Roman" w:hAnsi="Times New Roman" w:cs="Times New Roman"/>
          <w:iCs/>
          <w:spacing w:val="2"/>
          <w:sz w:val="26"/>
          <w:szCs w:val="26"/>
        </w:rPr>
        <w:t>» (</w:t>
      </w:r>
      <w:proofErr w:type="spellStart"/>
      <w:r w:rsidRPr="00EA6088">
        <w:rPr>
          <w:rFonts w:ascii="Times New Roman" w:hAnsi="Times New Roman" w:cs="Times New Roman"/>
          <w:iCs/>
          <w:spacing w:val="2"/>
          <w:sz w:val="26"/>
          <w:szCs w:val="26"/>
        </w:rPr>
        <w:t>thereis</w:t>
      </w:r>
      <w:proofErr w:type="spellEnd"/>
      <w:r w:rsidRPr="00EA6088">
        <w:rPr>
          <w:rFonts w:ascii="Times New Roman" w:hAnsi="Times New Roman" w:cs="Times New Roman"/>
          <w:iCs/>
          <w:spacing w:val="2"/>
          <w:sz w:val="26"/>
          <w:szCs w:val="26"/>
        </w:rPr>
        <w:t>/</w:t>
      </w:r>
      <w:proofErr w:type="spellStart"/>
      <w:r w:rsidRPr="00EA6088">
        <w:rPr>
          <w:rFonts w:ascii="Times New Roman" w:hAnsi="Times New Roman" w:cs="Times New Roman"/>
          <w:iCs/>
          <w:spacing w:val="2"/>
          <w:sz w:val="26"/>
          <w:szCs w:val="26"/>
        </w:rPr>
        <w:t>thereare</w:t>
      </w:r>
      <w:proofErr w:type="spellEnd"/>
      <w:r w:rsidRPr="00EA6088">
        <w:rPr>
          <w:rFonts w:ascii="Times New Roman" w:hAnsi="Times New Roman" w:cs="Times New Roman"/>
          <w:iCs/>
          <w:spacing w:val="2"/>
          <w:sz w:val="26"/>
          <w:szCs w:val="26"/>
        </w:rPr>
        <w:t>).</w:t>
      </w:r>
      <w:r w:rsidRPr="00EA6088">
        <w:rPr>
          <w:rFonts w:ascii="Times New Roman" w:hAnsi="Times New Roman" w:cs="Times New Roman"/>
          <w:spacing w:val="2"/>
          <w:sz w:val="26"/>
          <w:szCs w:val="26"/>
        </w:rPr>
        <w:t xml:space="preserve">Ударение в слове, </w:t>
      </w:r>
      <w:proofErr w:type="spellStart"/>
      <w:r w:rsidRPr="00EA6088">
        <w:rPr>
          <w:rFonts w:ascii="Times New Roman" w:hAnsi="Times New Roman" w:cs="Times New Roman"/>
          <w:spacing w:val="2"/>
          <w:sz w:val="26"/>
          <w:szCs w:val="26"/>
        </w:rPr>
        <w:t>фразе</w:t>
      </w:r>
      <w:proofErr w:type="gramStart"/>
      <w:r w:rsidRPr="00EA6088">
        <w:rPr>
          <w:rFonts w:ascii="Times New Roman" w:hAnsi="Times New Roman" w:cs="Times New Roman"/>
          <w:spacing w:val="2"/>
          <w:sz w:val="26"/>
          <w:szCs w:val="26"/>
        </w:rPr>
        <w:t>.</w:t>
      </w:r>
      <w:r w:rsidRPr="00EA6088">
        <w:rPr>
          <w:rFonts w:ascii="Times New Roman" w:hAnsi="Times New Roman" w:cs="Times New Roman"/>
          <w:iCs/>
          <w:spacing w:val="2"/>
          <w:sz w:val="26"/>
          <w:szCs w:val="26"/>
        </w:rPr>
        <w:t>О</w:t>
      </w:r>
      <w:proofErr w:type="gramEnd"/>
      <w:r w:rsidRPr="00EA6088">
        <w:rPr>
          <w:rFonts w:ascii="Times New Roman" w:hAnsi="Times New Roman" w:cs="Times New Roman"/>
          <w:iCs/>
          <w:spacing w:val="2"/>
          <w:sz w:val="26"/>
          <w:szCs w:val="26"/>
        </w:rPr>
        <w:t>тсутствие</w:t>
      </w:r>
      <w:proofErr w:type="spellEnd"/>
      <w:r w:rsidRPr="00EA6088">
        <w:rPr>
          <w:rFonts w:ascii="Times New Roman" w:hAnsi="Times New Roman" w:cs="Times New Roman"/>
          <w:iCs/>
          <w:spacing w:val="2"/>
          <w:sz w:val="26"/>
          <w:szCs w:val="26"/>
        </w:rPr>
        <w:t xml:space="preserve"> ударения на служебных словах (артиклях, союзах, предлогах).Членение предложений на смысловые </w:t>
      </w:r>
      <w:proofErr w:type="spellStart"/>
      <w:r w:rsidRPr="00EA6088">
        <w:rPr>
          <w:rFonts w:ascii="Times New Roman" w:hAnsi="Times New Roman" w:cs="Times New Roman"/>
          <w:iCs/>
          <w:spacing w:val="2"/>
          <w:sz w:val="26"/>
          <w:szCs w:val="26"/>
        </w:rPr>
        <w:t>группы.</w:t>
      </w:r>
      <w:r w:rsidRPr="00EA6088">
        <w:rPr>
          <w:rFonts w:ascii="Times New Roman" w:hAnsi="Times New Roman" w:cs="Times New Roman"/>
          <w:spacing w:val="2"/>
          <w:sz w:val="26"/>
          <w:szCs w:val="26"/>
        </w:rPr>
        <w:t>Ритмико­интонационные</w:t>
      </w:r>
      <w:proofErr w:type="spellEnd"/>
      <w:r w:rsidRPr="00EA6088">
        <w:rPr>
          <w:rFonts w:ascii="Times New Roman" w:hAnsi="Times New Roman" w:cs="Times New Roman"/>
          <w:spacing w:val="2"/>
          <w:sz w:val="26"/>
          <w:szCs w:val="26"/>
        </w:rPr>
        <w:t xml:space="preserve"> особенности повествовательного, побудительного </w:t>
      </w:r>
      <w:r w:rsidRPr="00EA6088">
        <w:rPr>
          <w:rFonts w:ascii="Times New Roman" w:hAnsi="Times New Roman" w:cs="Times New Roman"/>
          <w:sz w:val="26"/>
          <w:szCs w:val="26"/>
        </w:rPr>
        <w:t>и вопросительного (общий и специальный вопрос) предложе</w:t>
      </w:r>
      <w:r w:rsidRPr="00EA6088">
        <w:rPr>
          <w:rFonts w:ascii="Times New Roman" w:hAnsi="Times New Roman" w:cs="Times New Roman"/>
          <w:spacing w:val="2"/>
          <w:sz w:val="26"/>
          <w:szCs w:val="26"/>
        </w:rPr>
        <w:t xml:space="preserve">ний. </w:t>
      </w:r>
      <w:r w:rsidRPr="00EA6088">
        <w:rPr>
          <w:rFonts w:ascii="Times New Roman" w:hAnsi="Times New Roman" w:cs="Times New Roman"/>
          <w:iCs/>
          <w:spacing w:val="2"/>
          <w:sz w:val="26"/>
          <w:szCs w:val="26"/>
        </w:rPr>
        <w:t xml:space="preserve">Интонация перечисления. </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Лексическая сторона речи. </w:t>
      </w:r>
      <w:r w:rsidRPr="00EA6088">
        <w:rPr>
          <w:rFonts w:ascii="Times New Roman" w:hAnsi="Times New Roman" w:cs="Times New Roman"/>
          <w:spacing w:val="-2"/>
          <w:sz w:val="26"/>
          <w:szCs w:val="26"/>
        </w:rPr>
        <w:t>Лексические единицы, обслу</w:t>
      </w:r>
      <w:r w:rsidRPr="00EA6088">
        <w:rPr>
          <w:rFonts w:ascii="Times New Roman" w:hAnsi="Times New Roman" w:cs="Times New Roman"/>
          <w:sz w:val="26"/>
          <w:szCs w:val="26"/>
        </w:rPr>
        <w:t xml:space="preserve">живающие ситуации общения, в пределах тематики начальной школы, в объёме 300 лексических единиц для усвоения, простейшие </w:t>
      </w:r>
      <w:r w:rsidRPr="00EA6088">
        <w:rPr>
          <w:rFonts w:ascii="Times New Roman" w:hAnsi="Times New Roman" w:cs="Times New Roman"/>
          <w:spacing w:val="2"/>
          <w:sz w:val="26"/>
          <w:szCs w:val="26"/>
        </w:rPr>
        <w:t xml:space="preserve">устойчивые словосочетания, оценочная лексика и речевые </w:t>
      </w:r>
      <w:r w:rsidRPr="00EA6088">
        <w:rPr>
          <w:rFonts w:ascii="Times New Roman" w:hAnsi="Times New Roman" w:cs="Times New Roman"/>
          <w:sz w:val="26"/>
          <w:szCs w:val="26"/>
        </w:rPr>
        <w:t xml:space="preserve">клише как элементы речевого этикета, отражающие </w:t>
      </w:r>
      <w:r w:rsidRPr="00EA6088">
        <w:rPr>
          <w:rFonts w:ascii="Times New Roman" w:hAnsi="Times New Roman" w:cs="Times New Roman"/>
          <w:sz w:val="26"/>
          <w:szCs w:val="26"/>
        </w:rPr>
        <w:lastRenderedPageBreak/>
        <w:t xml:space="preserve">культуру </w:t>
      </w:r>
      <w:proofErr w:type="spellStart"/>
      <w:r w:rsidRPr="00EA6088">
        <w:rPr>
          <w:rFonts w:ascii="Times New Roman" w:hAnsi="Times New Roman" w:cs="Times New Roman"/>
          <w:sz w:val="26"/>
          <w:szCs w:val="26"/>
        </w:rPr>
        <w:t>англоговорящих</w:t>
      </w:r>
      <w:proofErr w:type="spellEnd"/>
      <w:r w:rsidRPr="00EA6088">
        <w:rPr>
          <w:rFonts w:ascii="Times New Roman" w:hAnsi="Times New Roman" w:cs="Times New Roman"/>
          <w:sz w:val="26"/>
          <w:szCs w:val="26"/>
        </w:rPr>
        <w:t xml:space="preserve"> стран. Интернациональные слова (например, </w:t>
      </w:r>
      <w:proofErr w:type="spellStart"/>
      <w:r w:rsidRPr="00EA6088">
        <w:rPr>
          <w:rFonts w:ascii="Times New Roman" w:hAnsi="Times New Roman" w:cs="Times New Roman"/>
          <w:spacing w:val="2"/>
          <w:sz w:val="26"/>
          <w:szCs w:val="26"/>
        </w:rPr>
        <w:t>doctor</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film</w:t>
      </w:r>
      <w:proofErr w:type="spellEnd"/>
      <w:r w:rsidRPr="00EA6088">
        <w:rPr>
          <w:rFonts w:ascii="Times New Roman" w:hAnsi="Times New Roman" w:cs="Times New Roman"/>
          <w:spacing w:val="2"/>
          <w:sz w:val="26"/>
          <w:szCs w:val="26"/>
        </w:rPr>
        <w:t xml:space="preserve">).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Грамматическая сторона речи. </w:t>
      </w:r>
      <w:r w:rsidRPr="00EA6088">
        <w:rPr>
          <w:rFonts w:ascii="Times New Roman" w:hAnsi="Times New Roman" w:cs="Times New Roman"/>
          <w:sz w:val="26"/>
          <w:szCs w:val="26"/>
        </w:rPr>
        <w:t xml:space="preserve">Основные коммуникативные типы предложений: </w:t>
      </w:r>
      <w:proofErr w:type="gramStart"/>
      <w:r w:rsidRPr="00EA6088">
        <w:rPr>
          <w:rFonts w:ascii="Times New Roman" w:hAnsi="Times New Roman" w:cs="Times New Roman"/>
          <w:sz w:val="26"/>
          <w:szCs w:val="26"/>
        </w:rPr>
        <w:t>повествовательное</w:t>
      </w:r>
      <w:proofErr w:type="gramEnd"/>
      <w:r w:rsidRPr="00EA6088">
        <w:rPr>
          <w:rFonts w:ascii="Times New Roman" w:hAnsi="Times New Roman" w:cs="Times New Roman"/>
          <w:sz w:val="26"/>
          <w:szCs w:val="26"/>
        </w:rPr>
        <w:t xml:space="preserve">, вопросительное, </w:t>
      </w:r>
      <w:r w:rsidRPr="00EA6088">
        <w:rPr>
          <w:rFonts w:ascii="Times New Roman" w:hAnsi="Times New Roman" w:cs="Times New Roman"/>
          <w:spacing w:val="2"/>
          <w:sz w:val="26"/>
          <w:szCs w:val="26"/>
        </w:rPr>
        <w:t xml:space="preserve">побудительное. Общий и специальный вопросы. Вопросительные слова: </w:t>
      </w:r>
      <w:proofErr w:type="spellStart"/>
      <w:r w:rsidRPr="00EA6088">
        <w:rPr>
          <w:rFonts w:ascii="Times New Roman" w:hAnsi="Times New Roman" w:cs="Times New Roman"/>
          <w:spacing w:val="2"/>
          <w:sz w:val="26"/>
          <w:szCs w:val="26"/>
        </w:rPr>
        <w:t>what</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who</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when</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where</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why</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how</w:t>
      </w:r>
      <w:proofErr w:type="spellEnd"/>
      <w:r w:rsidRPr="00EA6088">
        <w:rPr>
          <w:rFonts w:ascii="Times New Roman" w:hAnsi="Times New Roman" w:cs="Times New Roman"/>
          <w:spacing w:val="2"/>
          <w:sz w:val="26"/>
          <w:szCs w:val="26"/>
        </w:rPr>
        <w:t xml:space="preserve">. Порядок </w:t>
      </w:r>
      <w:r w:rsidRPr="00EA6088">
        <w:rPr>
          <w:rFonts w:ascii="Times New Roman" w:hAnsi="Times New Roman" w:cs="Times New Roman"/>
          <w:sz w:val="26"/>
          <w:szCs w:val="26"/>
        </w:rPr>
        <w:t>слов в предложении. Утвердительные и отрицательные предложения. Простое предложение с простым глагольным сказуемым (</w:t>
      </w:r>
      <w:proofErr w:type="spellStart"/>
      <w:r w:rsidRPr="00EA6088">
        <w:rPr>
          <w:rFonts w:ascii="Times New Roman" w:hAnsi="Times New Roman" w:cs="Times New Roman"/>
          <w:sz w:val="26"/>
          <w:szCs w:val="26"/>
        </w:rPr>
        <w:t>HespeaksEnglish</w:t>
      </w:r>
      <w:proofErr w:type="spellEnd"/>
      <w:r w:rsidRPr="00EA6088">
        <w:rPr>
          <w:rFonts w:ascii="Times New Roman" w:hAnsi="Times New Roman" w:cs="Times New Roman"/>
          <w:sz w:val="26"/>
          <w:szCs w:val="26"/>
        </w:rPr>
        <w:t>.), составным именным (</w:t>
      </w:r>
      <w:proofErr w:type="spellStart"/>
      <w:r w:rsidRPr="00EA6088">
        <w:rPr>
          <w:rFonts w:ascii="Times New Roman" w:hAnsi="Times New Roman" w:cs="Times New Roman"/>
          <w:sz w:val="26"/>
          <w:szCs w:val="26"/>
        </w:rPr>
        <w:t>Myfamilyisbig</w:t>
      </w:r>
      <w:proofErr w:type="spellEnd"/>
      <w:r w:rsidRPr="00EA6088">
        <w:rPr>
          <w:rFonts w:ascii="Times New Roman" w:hAnsi="Times New Roman" w:cs="Times New Roman"/>
          <w:sz w:val="26"/>
          <w:szCs w:val="26"/>
        </w:rPr>
        <w:t xml:space="preserve">.) и составным глагольным (I </w:t>
      </w:r>
      <w:proofErr w:type="spellStart"/>
      <w:r w:rsidRPr="00EA6088">
        <w:rPr>
          <w:rFonts w:ascii="Times New Roman" w:hAnsi="Times New Roman" w:cs="Times New Roman"/>
          <w:sz w:val="26"/>
          <w:szCs w:val="26"/>
        </w:rPr>
        <w:t>liketodance.Shecanskatewell</w:t>
      </w:r>
      <w:proofErr w:type="spellEnd"/>
      <w:r w:rsidRPr="00EA6088">
        <w:rPr>
          <w:rFonts w:ascii="Times New Roman" w:hAnsi="Times New Roman" w:cs="Times New Roman"/>
          <w:sz w:val="26"/>
          <w:szCs w:val="26"/>
        </w:rPr>
        <w:t>.) сказуемым. Побудительные предложения в утвердительной (</w:t>
      </w:r>
      <w:proofErr w:type="spellStart"/>
      <w:r w:rsidRPr="00EA6088">
        <w:rPr>
          <w:rFonts w:ascii="Times New Roman" w:hAnsi="Times New Roman" w:cs="Times New Roman"/>
          <w:sz w:val="26"/>
          <w:szCs w:val="26"/>
        </w:rPr>
        <w:t>Helpme</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please</w:t>
      </w:r>
      <w:proofErr w:type="spellEnd"/>
      <w:r w:rsidRPr="00EA6088">
        <w:rPr>
          <w:rFonts w:ascii="Times New Roman" w:hAnsi="Times New Roman" w:cs="Times New Roman"/>
          <w:sz w:val="26"/>
          <w:szCs w:val="26"/>
        </w:rPr>
        <w:t>.) и отрицательной (</w:t>
      </w:r>
      <w:proofErr w:type="spellStart"/>
      <w:r w:rsidRPr="00EA6088">
        <w:rPr>
          <w:rFonts w:ascii="Times New Roman" w:hAnsi="Times New Roman" w:cs="Times New Roman"/>
          <w:sz w:val="26"/>
          <w:szCs w:val="26"/>
        </w:rPr>
        <w:t>Don’tbelate</w:t>
      </w:r>
      <w:proofErr w:type="spellEnd"/>
      <w:r w:rsidRPr="00EA6088">
        <w:rPr>
          <w:rFonts w:ascii="Times New Roman" w:hAnsi="Times New Roman" w:cs="Times New Roman"/>
          <w:sz w:val="26"/>
          <w:szCs w:val="26"/>
        </w:rPr>
        <w:t xml:space="preserve">!) формах. </w:t>
      </w:r>
      <w:r w:rsidRPr="00EA6088">
        <w:rPr>
          <w:rFonts w:ascii="Times New Roman" w:hAnsi="Times New Roman" w:cs="Times New Roman"/>
          <w:iCs/>
          <w:sz w:val="26"/>
          <w:szCs w:val="26"/>
        </w:rPr>
        <w:t>Безличные предложения в настоящем времени (</w:t>
      </w:r>
      <w:proofErr w:type="spellStart"/>
      <w:r w:rsidRPr="00EA6088">
        <w:rPr>
          <w:rFonts w:ascii="Times New Roman" w:hAnsi="Times New Roman" w:cs="Times New Roman"/>
          <w:iCs/>
          <w:sz w:val="26"/>
          <w:szCs w:val="26"/>
        </w:rPr>
        <w:t>Itiscold.It’sfiveo</w:t>
      </w:r>
      <w:r w:rsidRPr="00EA6088">
        <w:rPr>
          <w:rFonts w:ascii="Times New Roman" w:hAnsi="Times New Roman" w:cs="Times New Roman"/>
          <w:sz w:val="26"/>
          <w:szCs w:val="26"/>
        </w:rPr>
        <w:t>’</w:t>
      </w:r>
      <w:r w:rsidRPr="00EA6088">
        <w:rPr>
          <w:rFonts w:ascii="Times New Roman" w:hAnsi="Times New Roman" w:cs="Times New Roman"/>
          <w:iCs/>
          <w:sz w:val="26"/>
          <w:szCs w:val="26"/>
        </w:rPr>
        <w:t>clock</w:t>
      </w:r>
      <w:proofErr w:type="spellEnd"/>
      <w:r w:rsidRPr="00EA6088">
        <w:rPr>
          <w:rFonts w:ascii="Times New Roman" w:hAnsi="Times New Roman" w:cs="Times New Roman"/>
          <w:iCs/>
          <w:sz w:val="26"/>
          <w:szCs w:val="26"/>
        </w:rPr>
        <w:t>.)</w:t>
      </w:r>
      <w:r w:rsidRPr="00EA6088">
        <w:rPr>
          <w:rFonts w:ascii="Times New Roman" w:hAnsi="Times New Roman" w:cs="Times New Roman"/>
          <w:i/>
          <w:iCs/>
          <w:sz w:val="26"/>
          <w:szCs w:val="26"/>
        </w:rPr>
        <w:t>.</w:t>
      </w:r>
      <w:r w:rsidRPr="00EA6088">
        <w:rPr>
          <w:rFonts w:ascii="Times New Roman" w:hAnsi="Times New Roman" w:cs="Times New Roman"/>
          <w:sz w:val="26"/>
          <w:szCs w:val="26"/>
        </w:rPr>
        <w:t xml:space="preserve"> Предложения с оборотом </w:t>
      </w:r>
      <w:proofErr w:type="spellStart"/>
      <w:r w:rsidRPr="00EA6088">
        <w:rPr>
          <w:rFonts w:ascii="Times New Roman" w:hAnsi="Times New Roman" w:cs="Times New Roman"/>
          <w:sz w:val="26"/>
          <w:szCs w:val="26"/>
        </w:rPr>
        <w:t>thereis</w:t>
      </w:r>
      <w:proofErr w:type="spellEnd"/>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thereare</w:t>
      </w:r>
      <w:proofErr w:type="spellEnd"/>
      <w:r w:rsidRPr="00EA6088">
        <w:rPr>
          <w:rFonts w:ascii="Times New Roman" w:hAnsi="Times New Roman" w:cs="Times New Roman"/>
          <w:sz w:val="26"/>
          <w:szCs w:val="26"/>
        </w:rPr>
        <w:t xml:space="preserve">. Простые распространённые предложения. Предложения </w:t>
      </w:r>
      <w:r w:rsidRPr="00EA6088">
        <w:rPr>
          <w:rFonts w:ascii="Times New Roman" w:hAnsi="Times New Roman" w:cs="Times New Roman"/>
          <w:spacing w:val="2"/>
          <w:sz w:val="26"/>
          <w:szCs w:val="26"/>
        </w:rPr>
        <w:t xml:space="preserve">с однородными членами.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Глагольные конструкции </w:t>
      </w:r>
      <w:proofErr w:type="spellStart"/>
      <w:r w:rsidRPr="00EA6088">
        <w:rPr>
          <w:rFonts w:ascii="Times New Roman" w:hAnsi="Times New Roman" w:cs="Times New Roman"/>
          <w:spacing w:val="2"/>
          <w:sz w:val="26"/>
          <w:szCs w:val="26"/>
        </w:rPr>
        <w:t>I’dliketo</w:t>
      </w:r>
      <w:proofErr w:type="spellEnd"/>
      <w:r w:rsidRPr="00EA6088">
        <w:rPr>
          <w:rFonts w:ascii="Times New Roman" w:hAnsi="Times New Roman" w:cs="Times New Roman"/>
          <w:spacing w:val="2"/>
          <w:sz w:val="26"/>
          <w:szCs w:val="26"/>
        </w:rPr>
        <w:t xml:space="preserve">… Существительные в единственном и множественном числе (образованные по </w:t>
      </w:r>
      <w:r w:rsidRPr="00EA6088">
        <w:rPr>
          <w:rFonts w:ascii="Times New Roman" w:hAnsi="Times New Roman" w:cs="Times New Roman"/>
          <w:sz w:val="26"/>
          <w:szCs w:val="26"/>
        </w:rPr>
        <w:t xml:space="preserve">правилу и исключения), существительные с неопределённым, определённым и нулевым артиклем. </w:t>
      </w:r>
    </w:p>
    <w:p w:rsidR="00900C27" w:rsidRPr="00EA6088" w:rsidRDefault="00900C27" w:rsidP="00EA6088">
      <w:pPr>
        <w:pStyle w:val="ab"/>
        <w:spacing w:line="360" w:lineRule="auto"/>
        <w:ind w:firstLine="709"/>
        <w:rPr>
          <w:rFonts w:ascii="Times New Roman" w:hAnsi="Times New Roman" w:cs="Times New Roman"/>
          <w:iCs/>
          <w:sz w:val="26"/>
          <w:szCs w:val="26"/>
        </w:rPr>
      </w:pPr>
      <w:r w:rsidRPr="00EA6088">
        <w:rPr>
          <w:rFonts w:ascii="Times New Roman" w:hAnsi="Times New Roman" w:cs="Times New Roman"/>
          <w:sz w:val="26"/>
          <w:szCs w:val="26"/>
        </w:rPr>
        <w:t>Местоимения: личные (в именительном и объектном падежах), притяжательные, вопросительные, указательные (</w:t>
      </w:r>
      <w:proofErr w:type="spellStart"/>
      <w:r w:rsidRPr="00EA6088">
        <w:rPr>
          <w:rFonts w:ascii="Times New Roman" w:hAnsi="Times New Roman" w:cs="Times New Roman"/>
          <w:sz w:val="26"/>
          <w:szCs w:val="26"/>
        </w:rPr>
        <w:t>this</w:t>
      </w:r>
      <w:proofErr w:type="spellEnd"/>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these</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that</w:t>
      </w:r>
      <w:proofErr w:type="spellEnd"/>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those</w:t>
      </w:r>
      <w:proofErr w:type="spellEnd"/>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неопределённые (</w:t>
      </w:r>
      <w:proofErr w:type="spellStart"/>
      <w:r w:rsidRPr="00EA6088">
        <w:rPr>
          <w:rFonts w:ascii="Times New Roman" w:hAnsi="Times New Roman" w:cs="Times New Roman"/>
          <w:iCs/>
          <w:sz w:val="26"/>
          <w:szCs w:val="26"/>
        </w:rPr>
        <w:t>some</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any</w:t>
      </w:r>
      <w:proofErr w:type="spellEnd"/>
      <w:r w:rsidRPr="00EA6088">
        <w:rPr>
          <w:rFonts w:ascii="Times New Roman" w:hAnsi="Times New Roman" w:cs="Times New Roman"/>
          <w:iCs/>
          <w:sz w:val="26"/>
          <w:szCs w:val="26"/>
        </w:rPr>
        <w:t> — некоторые случаи употребления).</w:t>
      </w:r>
    </w:p>
    <w:p w:rsidR="00900C27" w:rsidRPr="00EA6088" w:rsidRDefault="00900C27" w:rsidP="00EA6088">
      <w:pPr>
        <w:pStyle w:val="ab"/>
        <w:spacing w:line="360" w:lineRule="auto"/>
        <w:ind w:firstLine="709"/>
        <w:rPr>
          <w:rFonts w:ascii="Times New Roman" w:hAnsi="Times New Roman" w:cs="Times New Roman"/>
          <w:sz w:val="26"/>
          <w:szCs w:val="26"/>
        </w:rPr>
      </w:pPr>
      <w:proofErr w:type="spellStart"/>
      <w:r w:rsidRPr="00EA6088">
        <w:rPr>
          <w:rFonts w:ascii="Times New Roman" w:hAnsi="Times New Roman" w:cs="Times New Roman"/>
          <w:iCs/>
          <w:spacing w:val="2"/>
          <w:sz w:val="26"/>
          <w:szCs w:val="26"/>
        </w:rPr>
        <w:t>Наречиявремени</w:t>
      </w:r>
      <w:proofErr w:type="spellEnd"/>
      <w:r w:rsidRPr="00EA6088">
        <w:rPr>
          <w:rFonts w:ascii="Times New Roman" w:hAnsi="Times New Roman" w:cs="Times New Roman"/>
          <w:iCs/>
          <w:spacing w:val="2"/>
          <w:sz w:val="26"/>
          <w:szCs w:val="26"/>
          <w:lang w:val="en-US"/>
        </w:rPr>
        <w:t xml:space="preserve"> (yesterday, tomorrow, never, usually, </w:t>
      </w:r>
      <w:r w:rsidRPr="00EA6088">
        <w:rPr>
          <w:rFonts w:ascii="Times New Roman" w:hAnsi="Times New Roman" w:cs="Times New Roman"/>
          <w:iCs/>
          <w:sz w:val="26"/>
          <w:szCs w:val="26"/>
          <w:lang w:val="en-US"/>
        </w:rPr>
        <w:t xml:space="preserve">often, sometimes). </w:t>
      </w:r>
      <w:r w:rsidRPr="00EA6088">
        <w:rPr>
          <w:rFonts w:ascii="Times New Roman" w:hAnsi="Times New Roman" w:cs="Times New Roman"/>
          <w:iCs/>
          <w:sz w:val="26"/>
          <w:szCs w:val="26"/>
        </w:rPr>
        <w:t>Наречия степени (</w:t>
      </w:r>
      <w:proofErr w:type="spellStart"/>
      <w:r w:rsidRPr="00EA6088">
        <w:rPr>
          <w:rFonts w:ascii="Times New Roman" w:hAnsi="Times New Roman" w:cs="Times New Roman"/>
          <w:iCs/>
          <w:sz w:val="26"/>
          <w:szCs w:val="26"/>
        </w:rPr>
        <w:t>much</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little</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very</w:t>
      </w:r>
      <w:proofErr w:type="spellEnd"/>
      <w:r w:rsidRPr="00EA6088">
        <w:rPr>
          <w:rFonts w:ascii="Times New Roman" w:hAnsi="Times New Roman" w:cs="Times New Roman"/>
          <w:iCs/>
          <w:sz w:val="26"/>
          <w:szCs w:val="26"/>
        </w:rPr>
        <w:t>).</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Количественные числительные (до 100), порядковые числительные (до 10).</w:t>
      </w:r>
    </w:p>
    <w:p w:rsidR="00900C27" w:rsidRPr="00EA6088" w:rsidRDefault="00900C27" w:rsidP="00EA6088">
      <w:pPr>
        <w:pStyle w:val="ab"/>
        <w:spacing w:line="360" w:lineRule="auto"/>
        <w:ind w:firstLine="709"/>
        <w:rPr>
          <w:rFonts w:ascii="Times New Roman" w:hAnsi="Times New Roman" w:cs="Times New Roman"/>
          <w:b/>
          <w:bCs/>
          <w:i/>
          <w:iCs/>
          <w:sz w:val="26"/>
          <w:szCs w:val="26"/>
          <w:lang w:val="en-US"/>
        </w:rPr>
      </w:pPr>
      <w:proofErr w:type="spellStart"/>
      <w:r w:rsidRPr="00EA6088">
        <w:rPr>
          <w:rFonts w:ascii="Times New Roman" w:hAnsi="Times New Roman" w:cs="Times New Roman"/>
          <w:spacing w:val="2"/>
          <w:sz w:val="26"/>
          <w:szCs w:val="26"/>
        </w:rPr>
        <w:t>Наиболееупотребительныепредлоги</w:t>
      </w:r>
      <w:proofErr w:type="spellEnd"/>
      <w:r w:rsidRPr="00EA6088">
        <w:rPr>
          <w:rFonts w:ascii="Times New Roman" w:hAnsi="Times New Roman" w:cs="Times New Roman"/>
          <w:spacing w:val="2"/>
          <w:sz w:val="26"/>
          <w:szCs w:val="26"/>
          <w:lang w:val="en-US"/>
        </w:rPr>
        <w:t xml:space="preserve">: in, on, at, into, to, </w:t>
      </w:r>
      <w:r w:rsidRPr="00EA6088">
        <w:rPr>
          <w:rFonts w:ascii="Times New Roman" w:hAnsi="Times New Roman" w:cs="Times New Roman"/>
          <w:sz w:val="26"/>
          <w:szCs w:val="26"/>
          <w:lang w:val="en-US"/>
        </w:rPr>
        <w:t>from, of, with.</w:t>
      </w:r>
    </w:p>
    <w:p w:rsidR="00900C27" w:rsidRPr="00EA6088" w:rsidRDefault="00900C27" w:rsidP="00EA6088">
      <w:pPr>
        <w:pStyle w:val="ab"/>
        <w:spacing w:line="360" w:lineRule="auto"/>
        <w:ind w:firstLine="709"/>
        <w:rPr>
          <w:rFonts w:ascii="Times New Roman" w:hAnsi="Times New Roman" w:cs="Times New Roman"/>
          <w:b/>
          <w:bCs/>
          <w:i/>
          <w:iCs/>
          <w:sz w:val="26"/>
          <w:szCs w:val="26"/>
        </w:rPr>
      </w:pPr>
      <w:proofErr w:type="spellStart"/>
      <w:r w:rsidRPr="00EA6088">
        <w:rPr>
          <w:rFonts w:ascii="Times New Roman" w:hAnsi="Times New Roman" w:cs="Times New Roman"/>
          <w:b/>
          <w:bCs/>
          <w:i/>
          <w:iCs/>
          <w:sz w:val="26"/>
          <w:szCs w:val="26"/>
        </w:rPr>
        <w:t>Социокультурная</w:t>
      </w:r>
      <w:proofErr w:type="spellEnd"/>
      <w:r w:rsidRPr="00EA6088">
        <w:rPr>
          <w:rFonts w:ascii="Times New Roman" w:hAnsi="Times New Roman" w:cs="Times New Roman"/>
          <w:b/>
          <w:bCs/>
          <w:i/>
          <w:iCs/>
          <w:sz w:val="26"/>
          <w:szCs w:val="26"/>
        </w:rPr>
        <w:t xml:space="preserve"> осведомлённость</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В процессе обучения иностранному языку в начальной школе обучающиеся знакомятся: с названиями стран из</w:t>
      </w:r>
      <w:r w:rsidRPr="00EA6088">
        <w:rPr>
          <w:rFonts w:ascii="Times New Roman" w:hAnsi="Times New Roman" w:cs="Times New Roman"/>
          <w:sz w:val="26"/>
          <w:szCs w:val="26"/>
        </w:rPr>
        <w:t xml:space="preserve">учаемого языка; с некоторыми литературными персонажами </w:t>
      </w:r>
      <w:r w:rsidRPr="00EA6088">
        <w:rPr>
          <w:rFonts w:ascii="Times New Roman" w:hAnsi="Times New Roman" w:cs="Times New Roman"/>
          <w:spacing w:val="2"/>
          <w:sz w:val="26"/>
          <w:szCs w:val="26"/>
        </w:rPr>
        <w:t xml:space="preserve">популярных детских произведений; с сюжетами некоторых популярных сказок, а также небольшими произведениями </w:t>
      </w:r>
      <w:r w:rsidRPr="00EA6088">
        <w:rPr>
          <w:rFonts w:ascii="Times New Roman" w:hAnsi="Times New Roman" w:cs="Times New Roman"/>
          <w:sz w:val="26"/>
          <w:szCs w:val="26"/>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lastRenderedPageBreak/>
        <w:t>4. Математика</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Числа и величины</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Измерение величин; сравнение и упорядочение величин. </w:t>
      </w:r>
      <w:proofErr w:type="gramStart"/>
      <w:r w:rsidRPr="00EA6088">
        <w:rPr>
          <w:rFonts w:ascii="Times New Roman" w:hAnsi="Times New Roman" w:cs="Times New Roman"/>
          <w:sz w:val="26"/>
          <w:szCs w:val="26"/>
        </w:rPr>
        <w:t>Единицы массы (грамм, килограмм, центнер, тонна), вместимости (литр), времени (секунда, минута, час).</w:t>
      </w:r>
      <w:proofErr w:type="gramEnd"/>
      <w:r w:rsidRPr="00EA6088">
        <w:rPr>
          <w:rFonts w:ascii="Times New Roman" w:hAnsi="Times New Roman" w:cs="Times New Roman"/>
          <w:sz w:val="26"/>
          <w:szCs w:val="26"/>
        </w:rPr>
        <w:t xml:space="preserve"> Соотношения между единицами измерения однородных величин. Сравне</w:t>
      </w:r>
      <w:r w:rsidRPr="00EA6088">
        <w:rPr>
          <w:rFonts w:ascii="Times New Roman" w:hAnsi="Times New Roman" w:cs="Times New Roman"/>
          <w:spacing w:val="2"/>
          <w:sz w:val="26"/>
          <w:szCs w:val="26"/>
        </w:rPr>
        <w:t xml:space="preserve">ние и упорядочение однородных величин. Доля величины </w:t>
      </w:r>
      <w:r w:rsidRPr="00EA6088">
        <w:rPr>
          <w:rFonts w:ascii="Times New Roman" w:hAnsi="Times New Roman" w:cs="Times New Roman"/>
          <w:sz w:val="26"/>
          <w:szCs w:val="26"/>
        </w:rPr>
        <w:t>(половина, треть, четверть, десятая, сотая, тысячная).</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Арифметические действия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Сложение, вычитание, умножение и деление. Названия </w:t>
      </w:r>
      <w:r w:rsidRPr="00EA6088">
        <w:rPr>
          <w:rFonts w:ascii="Times New Roman" w:hAnsi="Times New Roman" w:cs="Times New Roman"/>
          <w:sz w:val="26"/>
          <w:szCs w:val="26"/>
        </w:rPr>
        <w:t>компонентов арифметических действий, знаки действий. Таблица сложения. Таблица умножения. Связь между сложени</w:t>
      </w:r>
      <w:r w:rsidRPr="00EA6088">
        <w:rPr>
          <w:rFonts w:ascii="Times New Roman" w:hAnsi="Times New Roman" w:cs="Times New Roman"/>
          <w:spacing w:val="2"/>
          <w:sz w:val="26"/>
          <w:szCs w:val="26"/>
        </w:rPr>
        <w:t xml:space="preserve">ем, вычитанием, умножением и делением. Нахождение неизвестного компонента арифметического действия. Деление </w:t>
      </w:r>
      <w:r w:rsidRPr="00EA6088">
        <w:rPr>
          <w:rFonts w:ascii="Times New Roman" w:hAnsi="Times New Roman" w:cs="Times New Roman"/>
          <w:sz w:val="26"/>
          <w:szCs w:val="26"/>
        </w:rPr>
        <w:t>с остатком.</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EA6088">
        <w:rPr>
          <w:rFonts w:ascii="Times New Roman" w:hAnsi="Times New Roman" w:cs="Times New Roman"/>
          <w:spacing w:val="2"/>
          <w:sz w:val="26"/>
          <w:szCs w:val="26"/>
        </w:rPr>
        <w:t>свойств арифметических действий в вычислениях (переста</w:t>
      </w:r>
      <w:r w:rsidRPr="00EA6088">
        <w:rPr>
          <w:rFonts w:ascii="Times New Roman" w:hAnsi="Times New Roman" w:cs="Times New Roman"/>
          <w:sz w:val="26"/>
          <w:szCs w:val="26"/>
        </w:rPr>
        <w:t>новка и группировка слагаемых в сумме, множителей в произведении; умножение суммы и разности на число).</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Алгоритмы письменного сложения, вычитания, умножения и деления многозначных чисел.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Способы проверки правильности вычислений (алгоритм, </w:t>
      </w:r>
      <w:r w:rsidRPr="00EA6088">
        <w:rPr>
          <w:rFonts w:ascii="Times New Roman" w:hAnsi="Times New Roman" w:cs="Times New Roman"/>
          <w:sz w:val="26"/>
          <w:szCs w:val="26"/>
        </w:rPr>
        <w:t>обратное действие, оценка достоверности, прикидки результата, вычисление на калькуляторе).</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Работа с текстовыми задачами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Решение текстовых задач арифметическим способом. Зада</w:t>
      </w:r>
      <w:r w:rsidRPr="00EA6088">
        <w:rPr>
          <w:rFonts w:ascii="Times New Roman" w:hAnsi="Times New Roman" w:cs="Times New Roman"/>
          <w:sz w:val="26"/>
          <w:szCs w:val="26"/>
        </w:rPr>
        <w:t xml:space="preserve">чи, содержащие отношения «больше (меньше) </w:t>
      </w:r>
      <w:proofErr w:type="gramStart"/>
      <w:r w:rsidRPr="00EA6088">
        <w:rPr>
          <w:rFonts w:ascii="Times New Roman" w:hAnsi="Times New Roman" w:cs="Times New Roman"/>
          <w:sz w:val="26"/>
          <w:szCs w:val="26"/>
        </w:rPr>
        <w:t>на</w:t>
      </w:r>
      <w:proofErr w:type="gramEnd"/>
      <w:r w:rsidRPr="00EA6088">
        <w:rPr>
          <w:rFonts w:ascii="Times New Roman" w:hAnsi="Times New Roman" w:cs="Times New Roman"/>
          <w:sz w:val="26"/>
          <w:szCs w:val="26"/>
        </w:rPr>
        <w:t xml:space="preserve">…», «больше (меньше) в…». </w:t>
      </w:r>
      <w:proofErr w:type="gramStart"/>
      <w:r w:rsidRPr="00EA6088">
        <w:rPr>
          <w:rFonts w:ascii="Times New Roman" w:hAnsi="Times New Roman" w:cs="Times New Roman"/>
          <w:sz w:val="26"/>
          <w:szCs w:val="26"/>
        </w:rPr>
        <w:t>Зависимости между величинами, характеризу</w:t>
      </w:r>
      <w:r w:rsidRPr="00EA6088">
        <w:rPr>
          <w:rFonts w:ascii="Times New Roman" w:hAnsi="Times New Roman" w:cs="Times New Roman"/>
          <w:spacing w:val="2"/>
          <w:sz w:val="26"/>
          <w:szCs w:val="26"/>
        </w:rPr>
        <w:t xml:space="preserve">ющими процессы движения, работы, </w:t>
      </w:r>
      <w:proofErr w:type="spellStart"/>
      <w:r w:rsidRPr="00EA6088">
        <w:rPr>
          <w:rFonts w:ascii="Times New Roman" w:hAnsi="Times New Roman" w:cs="Times New Roman"/>
          <w:spacing w:val="2"/>
          <w:sz w:val="26"/>
          <w:szCs w:val="26"/>
        </w:rPr>
        <w:t>купли</w:t>
      </w:r>
      <w:r w:rsidRPr="00EA6088">
        <w:rPr>
          <w:rFonts w:ascii="Times New Roman" w:hAnsi="Times New Roman" w:cs="Times New Roman"/>
          <w:spacing w:val="2"/>
          <w:sz w:val="26"/>
          <w:szCs w:val="26"/>
        </w:rPr>
        <w:noBreakHyphen/>
        <w:t>продажи</w:t>
      </w:r>
      <w:proofErr w:type="spellEnd"/>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 xml:space="preserve">Скорость, время, путь; объём работы, время, производительность труда; </w:t>
      </w:r>
      <w:r w:rsidRPr="00EA6088">
        <w:rPr>
          <w:rFonts w:ascii="Times New Roman" w:hAnsi="Times New Roman" w:cs="Times New Roman"/>
          <w:sz w:val="26"/>
          <w:szCs w:val="26"/>
        </w:rPr>
        <w:lastRenderedPageBreak/>
        <w:t>количество товара, его цена и стоимость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w:t>
      </w:r>
      <w:r w:rsidRPr="00EA6088">
        <w:rPr>
          <w:rFonts w:ascii="Times New Roman" w:hAnsi="Times New Roman" w:cs="Times New Roman"/>
          <w:spacing w:val="2"/>
          <w:sz w:val="26"/>
          <w:szCs w:val="26"/>
        </w:rPr>
        <w:t>Планирование хода решения задачи.</w:t>
      </w:r>
      <w:proofErr w:type="gramEnd"/>
      <w:r w:rsidRPr="00EA6088">
        <w:rPr>
          <w:rFonts w:ascii="Times New Roman" w:hAnsi="Times New Roman" w:cs="Times New Roman"/>
          <w:spacing w:val="2"/>
          <w:sz w:val="26"/>
          <w:szCs w:val="26"/>
        </w:rPr>
        <w:t xml:space="preserve"> Представление текста </w:t>
      </w:r>
      <w:r w:rsidRPr="00EA6088">
        <w:rPr>
          <w:rFonts w:ascii="Times New Roman" w:hAnsi="Times New Roman" w:cs="Times New Roman"/>
          <w:sz w:val="26"/>
          <w:szCs w:val="26"/>
        </w:rPr>
        <w:t>задачи (схема, таблица и другие модели).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Задачи на нахождение доли целого и целого по его доле.</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pacing w:val="2"/>
          <w:sz w:val="26"/>
          <w:szCs w:val="26"/>
        </w:rPr>
        <w:t>Пространственные отношения. Геометрические фи</w:t>
      </w:r>
      <w:r w:rsidRPr="00EA6088">
        <w:rPr>
          <w:rFonts w:ascii="Times New Roman" w:hAnsi="Times New Roman" w:cs="Times New Roman"/>
          <w:b/>
          <w:bCs/>
          <w:i/>
          <w:iCs/>
          <w:sz w:val="26"/>
          <w:szCs w:val="26"/>
        </w:rPr>
        <w:t>гуры</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Взаимное расположение предметов в пространстве и на плоскости (выше—ниже, слева—справа, сверху—снизу, ближе—дальше, </w:t>
      </w:r>
      <w:proofErr w:type="gramStart"/>
      <w:r w:rsidRPr="00EA6088">
        <w:rPr>
          <w:rFonts w:ascii="Times New Roman" w:hAnsi="Times New Roman" w:cs="Times New Roman"/>
          <w:spacing w:val="2"/>
          <w:sz w:val="26"/>
          <w:szCs w:val="26"/>
        </w:rPr>
        <w:t>между</w:t>
      </w:r>
      <w:proofErr w:type="gramEnd"/>
      <w:r w:rsidRPr="00EA6088">
        <w:rPr>
          <w:rFonts w:ascii="Times New Roman" w:hAnsi="Times New Roman" w:cs="Times New Roman"/>
          <w:spacing w:val="2"/>
          <w:sz w:val="26"/>
          <w:szCs w:val="26"/>
        </w:rPr>
        <w:t xml:space="preserve"> и пр.). </w:t>
      </w:r>
      <w:proofErr w:type="gramStart"/>
      <w:r w:rsidRPr="00EA6088">
        <w:rPr>
          <w:rFonts w:ascii="Times New Roman" w:hAnsi="Times New Roman" w:cs="Times New Roman"/>
          <w:spacing w:val="2"/>
          <w:sz w:val="26"/>
          <w:szCs w:val="26"/>
        </w:rPr>
        <w:t xml:space="preserve">Распознавание и изображение </w:t>
      </w:r>
      <w:r w:rsidRPr="00EA6088">
        <w:rPr>
          <w:rFonts w:ascii="Times New Roman" w:hAnsi="Times New Roman" w:cs="Times New Roman"/>
          <w:sz w:val="26"/>
          <w:szCs w:val="26"/>
        </w:rPr>
        <w:t>геометрических фигур: точка, линия (кривая, прямая), отрезок, ломаная, угол, многоугольник, треугольник, прямоуголь</w:t>
      </w:r>
      <w:r w:rsidRPr="00EA6088">
        <w:rPr>
          <w:rFonts w:ascii="Times New Roman" w:hAnsi="Times New Roman" w:cs="Times New Roman"/>
          <w:spacing w:val="2"/>
          <w:sz w:val="26"/>
          <w:szCs w:val="26"/>
        </w:rPr>
        <w:t>ник, квадрат, окружность, круг.</w:t>
      </w:r>
      <w:proofErr w:type="gramEnd"/>
      <w:r w:rsidRPr="00EA6088">
        <w:rPr>
          <w:rFonts w:ascii="Times New Roman" w:hAnsi="Times New Roman" w:cs="Times New Roman"/>
          <w:spacing w:val="2"/>
          <w:sz w:val="26"/>
          <w:szCs w:val="26"/>
        </w:rPr>
        <w:t xml:space="preserve"> Использование чертёжных инструментов для выполнения построений. Геометрические формы в окружающем мире. Распознавание и называние: </w:t>
      </w:r>
      <w:r w:rsidRPr="00EA6088">
        <w:rPr>
          <w:rFonts w:ascii="Times New Roman" w:hAnsi="Times New Roman" w:cs="Times New Roman"/>
          <w:sz w:val="26"/>
          <w:szCs w:val="26"/>
        </w:rPr>
        <w:t>куб, шар, параллелепипед, пирамида, цилиндр, конус.</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Геометрические величины</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Геометрические величины и их измерение. Измерение </w:t>
      </w:r>
      <w:r w:rsidRPr="00EA6088">
        <w:rPr>
          <w:rFonts w:ascii="Times New Roman" w:hAnsi="Times New Roman" w:cs="Times New Roman"/>
          <w:sz w:val="26"/>
          <w:szCs w:val="26"/>
        </w:rPr>
        <w:t>длины отрезка. Единицы длины (</w:t>
      </w:r>
      <w:proofErr w:type="gramStart"/>
      <w:r w:rsidRPr="00EA6088">
        <w:rPr>
          <w:rFonts w:ascii="Times New Roman" w:hAnsi="Times New Roman" w:cs="Times New Roman"/>
          <w:sz w:val="26"/>
          <w:szCs w:val="26"/>
        </w:rPr>
        <w:t>мм</w:t>
      </w:r>
      <w:proofErr w:type="gramEnd"/>
      <w:r w:rsidRPr="00EA6088">
        <w:rPr>
          <w:rFonts w:ascii="Times New Roman" w:hAnsi="Times New Roman" w:cs="Times New Roman"/>
          <w:sz w:val="26"/>
          <w:szCs w:val="26"/>
        </w:rPr>
        <w:t>, см, дм, м, км). Периметр. Вычисление периметра многоугольника.</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Площадь геометрической фигуры. Единицы площади (см</w:t>
      </w:r>
      <w:proofErr w:type="gramStart"/>
      <w:r w:rsidRPr="00EA6088">
        <w:rPr>
          <w:rFonts w:ascii="Times New Roman" w:hAnsi="Times New Roman" w:cs="Times New Roman"/>
          <w:sz w:val="26"/>
          <w:szCs w:val="26"/>
          <w:vertAlign w:val="superscript"/>
        </w:rPr>
        <w:t>2</w:t>
      </w:r>
      <w:proofErr w:type="gramEnd"/>
      <w:r w:rsidRPr="00EA6088">
        <w:rPr>
          <w:rFonts w:ascii="Times New Roman" w:hAnsi="Times New Roman" w:cs="Times New Roman"/>
          <w:sz w:val="26"/>
          <w:szCs w:val="26"/>
        </w:rPr>
        <w:t xml:space="preserve">, </w:t>
      </w:r>
      <w:r w:rsidRPr="00EA6088">
        <w:rPr>
          <w:rFonts w:ascii="Times New Roman" w:hAnsi="Times New Roman" w:cs="Times New Roman"/>
          <w:spacing w:val="2"/>
          <w:sz w:val="26"/>
          <w:szCs w:val="26"/>
        </w:rPr>
        <w:t>дм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Вычисление площади прямоугольника.</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Работа с информацией</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Сбор и представление информации, связанной со счётом </w:t>
      </w:r>
      <w:r w:rsidRPr="00EA6088">
        <w:rPr>
          <w:rFonts w:ascii="Times New Roman" w:hAnsi="Times New Roman" w:cs="Times New Roman"/>
          <w:spacing w:val="2"/>
          <w:sz w:val="26"/>
          <w:szCs w:val="26"/>
        </w:rPr>
        <w:t xml:space="preserve">(пересчётом), измерением величин; фиксирование, анализ </w:t>
      </w:r>
      <w:r w:rsidRPr="00EA6088">
        <w:rPr>
          <w:rFonts w:ascii="Times New Roman" w:hAnsi="Times New Roman" w:cs="Times New Roman"/>
          <w:sz w:val="26"/>
          <w:szCs w:val="26"/>
        </w:rPr>
        <w:t>полученной информации.</w:t>
      </w:r>
    </w:p>
    <w:p w:rsidR="00900C27" w:rsidRPr="00EA6088" w:rsidRDefault="00900C27" w:rsidP="00EA6088">
      <w:pPr>
        <w:pStyle w:val="ab"/>
        <w:spacing w:line="360" w:lineRule="auto"/>
        <w:ind w:firstLine="708"/>
        <w:rPr>
          <w:rFonts w:ascii="Times New Roman" w:hAnsi="Times New Roman" w:cs="Times New Roman"/>
          <w:spacing w:val="-2"/>
          <w:sz w:val="26"/>
          <w:szCs w:val="26"/>
        </w:rPr>
      </w:pPr>
      <w:proofErr w:type="gramStart"/>
      <w:r w:rsidRPr="00EA6088">
        <w:rPr>
          <w:rFonts w:ascii="Times New Roman" w:hAnsi="Times New Roman" w:cs="Times New Roman"/>
          <w:spacing w:val="-2"/>
          <w:sz w:val="26"/>
          <w:szCs w:val="26"/>
        </w:rPr>
        <w:t>Построение простейших выражений с помощью логических связок и слов («и»; «не»; «если… то…»; «верно/неверно, что…»; «каждый»; «все»; «некоторые»).</w:t>
      </w:r>
      <w:proofErr w:type="gramEnd"/>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Составление конечной последовательности (цепочки) пред</w:t>
      </w:r>
      <w:r w:rsidRPr="00EA6088">
        <w:rPr>
          <w:rFonts w:ascii="Times New Roman" w:hAnsi="Times New Roman" w:cs="Times New Roman"/>
          <w:spacing w:val="2"/>
          <w:sz w:val="26"/>
          <w:szCs w:val="26"/>
        </w:rPr>
        <w:t>метов, чисел, геометрических фигур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по правилу. </w:t>
      </w:r>
      <w:r w:rsidRPr="00EA6088">
        <w:rPr>
          <w:rFonts w:ascii="Times New Roman" w:hAnsi="Times New Roman" w:cs="Times New Roman"/>
          <w:sz w:val="26"/>
          <w:szCs w:val="26"/>
        </w:rPr>
        <w:t>Составление, запись и выполнение простого алгоритма, плана поиска информации.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Чтение и заполнение таблицы. Интерпретация данных </w:t>
      </w:r>
      <w:r w:rsidRPr="00EA6088">
        <w:rPr>
          <w:rFonts w:ascii="Times New Roman" w:hAnsi="Times New Roman" w:cs="Times New Roman"/>
          <w:sz w:val="26"/>
          <w:szCs w:val="26"/>
        </w:rPr>
        <w:t>таблицы. Чтение столбчатой диаграммы. Создание простейшей информационной модели (схема, таблица, цепочка).</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5. Окружающий мир (Человек, природа, общество)</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Человек и природа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Природа — это то, что нас окружает, но не создано челове</w:t>
      </w:r>
      <w:r w:rsidRPr="00EA6088">
        <w:rPr>
          <w:rFonts w:ascii="Times New Roman" w:hAnsi="Times New Roman" w:cs="Times New Roman"/>
          <w:sz w:val="26"/>
          <w:szCs w:val="26"/>
        </w:rPr>
        <w:t>ком. Природные объекты и предметы, созданные человеком. Неживая и живая природа. Признаки предметов (цвет, форма, сравнительные размеры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Расположение предметов в пространстве (право, лево, верх, низ и пр.). </w:t>
      </w:r>
      <w:proofErr w:type="gramStart"/>
      <w:r w:rsidRPr="00EA6088">
        <w:rPr>
          <w:rFonts w:ascii="Times New Roman" w:hAnsi="Times New Roman" w:cs="Times New Roman"/>
          <w:sz w:val="26"/>
          <w:szCs w:val="26"/>
        </w:rPr>
        <w:t>Примеры явлений природы: смена времён года, снегопад, листопад, перелёты птиц, смена времени суток, рассвет, закат, ветер, дождь, гроза.</w:t>
      </w:r>
      <w:proofErr w:type="gramEnd"/>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Вещество — то, из чего состоят все природные объекты </w:t>
      </w:r>
      <w:r w:rsidRPr="00EA6088">
        <w:rPr>
          <w:rFonts w:ascii="Times New Roman" w:hAnsi="Times New Roman" w:cs="Times New Roman"/>
          <w:spacing w:val="2"/>
          <w:sz w:val="26"/>
          <w:szCs w:val="26"/>
        </w:rPr>
        <w:t xml:space="preserve">и предметы. Разнообразие веществ в окружающем мире. </w:t>
      </w:r>
      <w:r w:rsidRPr="00EA6088">
        <w:rPr>
          <w:rFonts w:ascii="Times New Roman" w:hAnsi="Times New Roman" w:cs="Times New Roman"/>
          <w:sz w:val="26"/>
          <w:szCs w:val="26"/>
        </w:rPr>
        <w:t>Примеры веществ: соль, сахар, вода, природный газ. Твёрдые тела, жидкости, газы. Простейшие практические работы с веществами, жидкостями, газами.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Звёзды и планеты. </w:t>
      </w:r>
      <w:r w:rsidRPr="00EA6088">
        <w:rPr>
          <w:rFonts w:ascii="Times New Roman" w:hAnsi="Times New Roman" w:cs="Times New Roman"/>
          <w:iCs/>
          <w:spacing w:val="2"/>
          <w:sz w:val="26"/>
          <w:szCs w:val="26"/>
        </w:rPr>
        <w:t>Солнце</w:t>
      </w:r>
      <w:r w:rsidRPr="00EA6088">
        <w:rPr>
          <w:rFonts w:ascii="Times New Roman" w:hAnsi="Times New Roman" w:cs="Times New Roman"/>
          <w:spacing w:val="2"/>
          <w:sz w:val="26"/>
          <w:szCs w:val="26"/>
        </w:rPr>
        <w:t xml:space="preserve"> — </w:t>
      </w:r>
      <w:r w:rsidRPr="00EA6088">
        <w:rPr>
          <w:rFonts w:ascii="Times New Roman" w:hAnsi="Times New Roman" w:cs="Times New Roman"/>
          <w:iCs/>
          <w:spacing w:val="2"/>
          <w:sz w:val="26"/>
          <w:szCs w:val="26"/>
        </w:rPr>
        <w:t>ближайшая к нам звез</w:t>
      </w:r>
      <w:r w:rsidRPr="00EA6088">
        <w:rPr>
          <w:rFonts w:ascii="Times New Roman" w:hAnsi="Times New Roman" w:cs="Times New Roman"/>
          <w:iCs/>
          <w:sz w:val="26"/>
          <w:szCs w:val="26"/>
        </w:rPr>
        <w:t xml:space="preserve">да, источник света и тепла для всего живого на Земле. </w:t>
      </w:r>
      <w:r w:rsidRPr="00EA6088">
        <w:rPr>
          <w:rFonts w:ascii="Times New Roman" w:hAnsi="Times New Roman" w:cs="Times New Roman"/>
          <w:spacing w:val="2"/>
          <w:sz w:val="26"/>
          <w:szCs w:val="26"/>
        </w:rPr>
        <w:t>Земля — планета, общее представление о форме и размерах Земли. Глобус как модель Земли. Географическая кар</w:t>
      </w:r>
      <w:r w:rsidRPr="00EA6088">
        <w:rPr>
          <w:rFonts w:ascii="Times New Roman" w:hAnsi="Times New Roman" w:cs="Times New Roman"/>
          <w:sz w:val="26"/>
          <w:szCs w:val="26"/>
        </w:rPr>
        <w:t xml:space="preserve">та и план. Материки и океаны, их названия, расположение на глобусе и карте. </w:t>
      </w:r>
      <w:r w:rsidRPr="00EA6088">
        <w:rPr>
          <w:rFonts w:ascii="Times New Roman" w:hAnsi="Times New Roman" w:cs="Times New Roman"/>
          <w:iCs/>
          <w:sz w:val="26"/>
          <w:szCs w:val="26"/>
        </w:rPr>
        <w:t>Важнейшие природные объекты своей страны, района</w:t>
      </w:r>
      <w:r w:rsidRPr="00EA6088">
        <w:rPr>
          <w:rFonts w:ascii="Times New Roman" w:hAnsi="Times New Roman" w:cs="Times New Roman"/>
          <w:sz w:val="26"/>
          <w:szCs w:val="26"/>
        </w:rPr>
        <w:t>. Ориентирование на местности. Компас.</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Смена дня и ночи на Земле. Вращение Земли как при</w:t>
      </w:r>
      <w:r w:rsidRPr="00EA6088">
        <w:rPr>
          <w:rFonts w:ascii="Times New Roman" w:hAnsi="Times New Roman" w:cs="Times New Roman"/>
          <w:spacing w:val="2"/>
          <w:sz w:val="26"/>
          <w:szCs w:val="26"/>
        </w:rPr>
        <w:t xml:space="preserve">чина смены дня и ночи. Времена года, их особенности (на основе наблюдений). </w:t>
      </w:r>
      <w:r w:rsidRPr="00EA6088">
        <w:rPr>
          <w:rFonts w:ascii="Times New Roman" w:hAnsi="Times New Roman" w:cs="Times New Roman"/>
          <w:iCs/>
          <w:sz w:val="26"/>
          <w:szCs w:val="26"/>
        </w:rPr>
        <w:t>Обращение Земли вокруг Солнца как причина смены времён года</w:t>
      </w:r>
      <w:r w:rsidRPr="00EA6088">
        <w:rPr>
          <w:rFonts w:ascii="Times New Roman" w:hAnsi="Times New Roman" w:cs="Times New Roman"/>
          <w:sz w:val="26"/>
          <w:szCs w:val="26"/>
        </w:rPr>
        <w:t>. Смена времён года в родном крае на основе наблюдений.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Погода, её составляющие (температура воздуха, облачность, </w:t>
      </w:r>
      <w:r w:rsidRPr="00EA6088">
        <w:rPr>
          <w:rFonts w:ascii="Times New Roman" w:hAnsi="Times New Roman" w:cs="Times New Roman"/>
          <w:sz w:val="26"/>
          <w:szCs w:val="26"/>
        </w:rPr>
        <w:t xml:space="preserve">осадки, ветер). Наблюдение за погодой своего края.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900C27" w:rsidRPr="00EA6088" w:rsidRDefault="00900C27" w:rsidP="00EA6088">
      <w:pPr>
        <w:pStyle w:val="ab"/>
        <w:spacing w:line="360" w:lineRule="auto"/>
        <w:ind w:firstLine="709"/>
        <w:rPr>
          <w:rFonts w:ascii="Times New Roman" w:hAnsi="Times New Roman" w:cs="Times New Roman"/>
          <w:sz w:val="26"/>
          <w:szCs w:val="26"/>
        </w:rPr>
      </w:pPr>
      <w:proofErr w:type="gramStart"/>
      <w:r w:rsidRPr="00EA6088">
        <w:rPr>
          <w:rFonts w:ascii="Times New Roman" w:hAnsi="Times New Roman" w:cs="Times New Roman"/>
          <w:spacing w:val="2"/>
          <w:sz w:val="26"/>
          <w:szCs w:val="26"/>
        </w:rPr>
        <w:t xml:space="preserve">Водоёмы, их разнообразие (океан, море, река, озеро, </w:t>
      </w:r>
      <w:r w:rsidRPr="00EA6088">
        <w:rPr>
          <w:rFonts w:ascii="Times New Roman" w:hAnsi="Times New Roman" w:cs="Times New Roman"/>
          <w:sz w:val="26"/>
          <w:szCs w:val="26"/>
        </w:rPr>
        <w:t>пруд, болото); использование человеком.</w:t>
      </w:r>
      <w:proofErr w:type="gramEnd"/>
      <w:r w:rsidRPr="00EA6088">
        <w:rPr>
          <w:rFonts w:ascii="Times New Roman" w:hAnsi="Times New Roman" w:cs="Times New Roman"/>
          <w:sz w:val="26"/>
          <w:szCs w:val="26"/>
        </w:rPr>
        <w:t xml:space="preserve"> Водоёмы родного края (названия, краткая характеристика на основе наблюдений).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Воздух — смесь газов. Свойства воздуха. Значение воздуха для растений, животных, человека. Охрана, бережное использование  воздуха.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Вода. Свойства воды. Состояния воды, её распространение </w:t>
      </w:r>
      <w:r w:rsidRPr="00EA6088">
        <w:rPr>
          <w:rFonts w:ascii="Times New Roman" w:hAnsi="Times New Roman" w:cs="Times New Roman"/>
          <w:sz w:val="26"/>
          <w:szCs w:val="26"/>
        </w:rPr>
        <w:t>в природе, значение для живых организмов и хозяйственной жизни человека. Круговорот воды в природе. Охрана, бережное использование  воды.</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Почва, её состав, значение для живой природы и для </w:t>
      </w:r>
      <w:r w:rsidRPr="00EA6088">
        <w:rPr>
          <w:rFonts w:ascii="Times New Roman" w:hAnsi="Times New Roman" w:cs="Times New Roman"/>
          <w:sz w:val="26"/>
          <w:szCs w:val="26"/>
        </w:rPr>
        <w:t>хозяйственной жизни человека. Охрана, бережное использование почв.</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A6088">
        <w:rPr>
          <w:rFonts w:ascii="Times New Roman" w:hAnsi="Times New Roman" w:cs="Times New Roman"/>
          <w:spacing w:val="2"/>
          <w:sz w:val="26"/>
          <w:szCs w:val="26"/>
        </w:rPr>
        <w:t xml:space="preserve">ста растений, фиксация изменений. Деревья, кустарники, </w:t>
      </w:r>
      <w:r w:rsidRPr="00EA6088">
        <w:rPr>
          <w:rFonts w:ascii="Times New Roman" w:hAnsi="Times New Roman" w:cs="Times New Roman"/>
          <w:sz w:val="26"/>
          <w:szCs w:val="26"/>
        </w:rPr>
        <w:t xml:space="preserve">травы. Дикорастущие, культурные и комнатные растения. Роль растений в природе и жизни людей, бережное отношение человека к дикорастущим растениям, уход за </w:t>
      </w:r>
      <w:proofErr w:type="gramStart"/>
      <w:r w:rsidRPr="00EA6088">
        <w:rPr>
          <w:rFonts w:ascii="Times New Roman" w:hAnsi="Times New Roman" w:cs="Times New Roman"/>
          <w:sz w:val="26"/>
          <w:szCs w:val="26"/>
        </w:rPr>
        <w:t>комнатными</w:t>
      </w:r>
      <w:proofErr w:type="gramEnd"/>
      <w:r w:rsidRPr="00EA6088">
        <w:rPr>
          <w:rFonts w:ascii="Times New Roman" w:hAnsi="Times New Roman" w:cs="Times New Roman"/>
          <w:sz w:val="26"/>
          <w:szCs w:val="26"/>
        </w:rPr>
        <w:t xml:space="preserve"> и культурными растениям. Растения родного края, названия и краткая характеристика на основе наблюдений.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Грибы: съедобные и ядовитые. Правила сбора грибов.</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Животные, их разнообразие. Условия, необходимые для жизни животных (воздух, вода, тепло, пища). Насекомые,</w:t>
      </w:r>
      <w:r w:rsidRPr="00EA6088">
        <w:rPr>
          <w:rFonts w:ascii="Times New Roman" w:hAnsi="Times New Roman" w:cs="Times New Roman"/>
          <w:sz w:val="26"/>
          <w:szCs w:val="26"/>
        </w:rPr>
        <w:t xml:space="preserve"> рыбы, земноводные, пресмыкающиеся, птицы, звери, их отличия. Особенности питания разных животных. Раз</w:t>
      </w:r>
      <w:r w:rsidRPr="00EA6088">
        <w:rPr>
          <w:rFonts w:ascii="Times New Roman" w:hAnsi="Times New Roman" w:cs="Times New Roman"/>
          <w:spacing w:val="-2"/>
          <w:sz w:val="26"/>
          <w:szCs w:val="26"/>
        </w:rPr>
        <w:t xml:space="preserve">множение животных. Дикие </w:t>
      </w:r>
      <w:r w:rsidRPr="00EA6088">
        <w:rPr>
          <w:rFonts w:ascii="Times New Roman" w:hAnsi="Times New Roman" w:cs="Times New Roman"/>
          <w:sz w:val="26"/>
          <w:szCs w:val="26"/>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Лес, луг, водоём — единство живой и неживой природы (солнечный свет, воздух, вода, почва, растения, животные)</w:t>
      </w:r>
      <w:proofErr w:type="gramStart"/>
      <w:r w:rsidRPr="00EA6088">
        <w:rPr>
          <w:rFonts w:ascii="Times New Roman" w:hAnsi="Times New Roman" w:cs="Times New Roman"/>
          <w:sz w:val="26"/>
          <w:szCs w:val="26"/>
        </w:rPr>
        <w:t>.</w:t>
      </w:r>
      <w:r w:rsidRPr="00EA6088">
        <w:rPr>
          <w:rFonts w:ascii="Times New Roman" w:hAnsi="Times New Roman" w:cs="Times New Roman"/>
          <w:iCs/>
          <w:spacing w:val="-2"/>
          <w:sz w:val="26"/>
          <w:szCs w:val="26"/>
        </w:rPr>
        <w:t>К</w:t>
      </w:r>
      <w:proofErr w:type="gramEnd"/>
      <w:r w:rsidRPr="00EA6088">
        <w:rPr>
          <w:rFonts w:ascii="Times New Roman" w:hAnsi="Times New Roman" w:cs="Times New Roman"/>
          <w:iCs/>
          <w:spacing w:val="-2"/>
          <w:sz w:val="26"/>
          <w:szCs w:val="26"/>
        </w:rPr>
        <w:t>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A6088">
        <w:rPr>
          <w:rFonts w:ascii="Times New Roman" w:hAnsi="Times New Roman" w:cs="Times New Roman"/>
          <w:iCs/>
          <w:sz w:val="26"/>
          <w:szCs w:val="26"/>
        </w:rPr>
        <w:t xml:space="preserve">ловека на природные сообщества. Природные сообщества </w:t>
      </w:r>
      <w:r w:rsidRPr="00EA6088">
        <w:rPr>
          <w:rFonts w:ascii="Times New Roman" w:hAnsi="Times New Roman" w:cs="Times New Roman"/>
          <w:iCs/>
          <w:spacing w:val="-2"/>
          <w:sz w:val="26"/>
          <w:szCs w:val="26"/>
        </w:rPr>
        <w:t>родного края (2—3</w:t>
      </w:r>
      <w:r w:rsidRPr="00EA6088">
        <w:rPr>
          <w:rFonts w:ascii="Times New Roman" w:hAnsi="Times New Roman" w:cs="Times New Roman"/>
          <w:spacing w:val="-2"/>
          <w:sz w:val="26"/>
          <w:szCs w:val="26"/>
        </w:rPr>
        <w:t> </w:t>
      </w:r>
      <w:r w:rsidRPr="00EA6088">
        <w:rPr>
          <w:rFonts w:ascii="Times New Roman" w:hAnsi="Times New Roman" w:cs="Times New Roman"/>
          <w:iCs/>
          <w:spacing w:val="-2"/>
          <w:sz w:val="26"/>
          <w:szCs w:val="26"/>
        </w:rPr>
        <w:t>примера на основе наблюдений)</w:t>
      </w:r>
      <w:r w:rsidRPr="00EA6088">
        <w:rPr>
          <w:rFonts w:ascii="Times New Roman" w:hAnsi="Times New Roman" w:cs="Times New Roman"/>
          <w:spacing w:val="-2"/>
          <w:sz w:val="26"/>
          <w:szCs w:val="26"/>
        </w:rPr>
        <w:t>.</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 xml:space="preserve">Природные зоны России: общее представление, основные </w:t>
      </w:r>
      <w:r w:rsidRPr="00EA6088">
        <w:rPr>
          <w:rFonts w:ascii="Times New Roman" w:hAnsi="Times New Roman" w:cs="Times New Roman"/>
          <w:spacing w:val="2"/>
          <w:sz w:val="26"/>
          <w:szCs w:val="26"/>
        </w:rPr>
        <w:t xml:space="preserve">природные зоны (климат, растительный и животный мир, </w:t>
      </w:r>
      <w:r w:rsidRPr="00EA6088">
        <w:rPr>
          <w:rFonts w:ascii="Times New Roman" w:hAnsi="Times New Roman" w:cs="Times New Roman"/>
          <w:sz w:val="26"/>
          <w:szCs w:val="26"/>
        </w:rPr>
        <w:t>особенности труда и быта людей, влияние человека на природу изучаемых зон, охрана природы).</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Человек — часть природы. Зависимость жизни человека </w:t>
      </w:r>
      <w:r w:rsidRPr="00EA6088">
        <w:rPr>
          <w:rFonts w:ascii="Times New Roman" w:hAnsi="Times New Roman" w:cs="Times New Roman"/>
          <w:sz w:val="26"/>
          <w:szCs w:val="26"/>
        </w:rPr>
        <w:t>от природы. Этическое и эстетическое значение приро</w:t>
      </w:r>
      <w:r w:rsidRPr="00EA6088">
        <w:rPr>
          <w:rFonts w:ascii="Times New Roman" w:hAnsi="Times New Roman" w:cs="Times New Roman"/>
          <w:spacing w:val="2"/>
          <w:sz w:val="26"/>
          <w:szCs w:val="26"/>
        </w:rPr>
        <w:t xml:space="preserve">ды в жизни человека. Освоение человеком законов жизни </w:t>
      </w:r>
      <w:r w:rsidRPr="00EA6088">
        <w:rPr>
          <w:rFonts w:ascii="Times New Roman" w:hAnsi="Times New Roman" w:cs="Times New Roman"/>
          <w:sz w:val="26"/>
          <w:szCs w:val="26"/>
        </w:rPr>
        <w:t>при</w:t>
      </w:r>
      <w:r w:rsidRPr="00EA6088">
        <w:rPr>
          <w:rFonts w:ascii="Times New Roman" w:hAnsi="Times New Roman" w:cs="Times New Roman"/>
          <w:spacing w:val="2"/>
          <w:sz w:val="26"/>
          <w:szCs w:val="26"/>
        </w:rPr>
        <w:t xml:space="preserve">роды посредством практической деятельности. Народный </w:t>
      </w:r>
      <w:r w:rsidRPr="00EA6088">
        <w:rPr>
          <w:rFonts w:ascii="Times New Roman" w:hAnsi="Times New Roman" w:cs="Times New Roman"/>
          <w:sz w:val="26"/>
          <w:szCs w:val="26"/>
        </w:rPr>
        <w:t>календарь (приметы, поговорки, пословицы), определяющий сезонный труд людей.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Положительное и отрицательное влияние деятельности </w:t>
      </w:r>
      <w:r w:rsidRPr="00EA6088">
        <w:rPr>
          <w:rFonts w:ascii="Times New Roman" w:hAnsi="Times New Roman" w:cs="Times New Roman"/>
          <w:sz w:val="26"/>
          <w:szCs w:val="26"/>
        </w:rPr>
        <w:t xml:space="preserve">человека на природу (в том числе на примере окружающей </w:t>
      </w:r>
      <w:r w:rsidRPr="00EA6088">
        <w:rPr>
          <w:rFonts w:ascii="Times New Roman" w:hAnsi="Times New Roman" w:cs="Times New Roman"/>
          <w:spacing w:val="-2"/>
          <w:sz w:val="26"/>
          <w:szCs w:val="26"/>
        </w:rPr>
        <w:t xml:space="preserve">местности). Правила поведения в природе. Охрана природных </w:t>
      </w:r>
      <w:r w:rsidRPr="00EA6088">
        <w:rPr>
          <w:rFonts w:ascii="Times New Roman" w:hAnsi="Times New Roman" w:cs="Times New Roman"/>
          <w:sz w:val="26"/>
          <w:szCs w:val="26"/>
        </w:rPr>
        <w:t>богатств: воды, воздуха, полезных ископаемых, растительно</w:t>
      </w:r>
      <w:r w:rsidRPr="00EA6088">
        <w:rPr>
          <w:rFonts w:ascii="Times New Roman" w:hAnsi="Times New Roman" w:cs="Times New Roman"/>
          <w:spacing w:val="2"/>
          <w:sz w:val="26"/>
          <w:szCs w:val="26"/>
        </w:rPr>
        <w:t xml:space="preserve">го и животного мира. Заповедники, национальные парки, </w:t>
      </w:r>
      <w:r w:rsidRPr="00EA6088">
        <w:rPr>
          <w:rFonts w:ascii="Times New Roman" w:hAnsi="Times New Roman" w:cs="Times New Roman"/>
          <w:sz w:val="26"/>
          <w:szCs w:val="26"/>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Человек. Ребенок, взрослый, пожилой человек. Мужчины и женщины, мальчики и девочки. Общее представление о строении тела человека. </w:t>
      </w:r>
      <w:proofErr w:type="gramStart"/>
      <w:r w:rsidRPr="00EA6088">
        <w:rPr>
          <w:rFonts w:ascii="Times New Roman" w:hAnsi="Times New Roman" w:cs="Times New Roman"/>
          <w:sz w:val="26"/>
          <w:szCs w:val="26"/>
        </w:rPr>
        <w:t xml:space="preserve">Системы </w:t>
      </w:r>
      <w:r w:rsidRPr="00EA6088">
        <w:rPr>
          <w:rFonts w:ascii="Times New Roman" w:hAnsi="Times New Roman" w:cs="Times New Roman"/>
          <w:spacing w:val="2"/>
          <w:sz w:val="26"/>
          <w:szCs w:val="26"/>
        </w:rPr>
        <w:t>органов (</w:t>
      </w:r>
      <w:proofErr w:type="spellStart"/>
      <w:r w:rsidRPr="00EA6088">
        <w:rPr>
          <w:rFonts w:ascii="Times New Roman" w:hAnsi="Times New Roman" w:cs="Times New Roman"/>
          <w:spacing w:val="2"/>
          <w:sz w:val="26"/>
          <w:szCs w:val="26"/>
        </w:rPr>
        <w:t>опорно­двигательная</w:t>
      </w:r>
      <w:proofErr w:type="spellEnd"/>
      <w:r w:rsidRPr="00EA6088">
        <w:rPr>
          <w:rFonts w:ascii="Times New Roman" w:hAnsi="Times New Roman" w:cs="Times New Roman"/>
          <w:spacing w:val="2"/>
          <w:sz w:val="26"/>
          <w:szCs w:val="26"/>
        </w:rPr>
        <w:t>, пищеварительная, дыхатель</w:t>
      </w:r>
      <w:r w:rsidRPr="00EA6088">
        <w:rPr>
          <w:rFonts w:ascii="Times New Roman" w:hAnsi="Times New Roman" w:cs="Times New Roman"/>
          <w:sz w:val="26"/>
          <w:szCs w:val="26"/>
        </w:rPr>
        <w:t>ная, кровеносная, нервная, органы чувств), их роль в жизнедеятельности организма.</w:t>
      </w:r>
      <w:proofErr w:type="gramEnd"/>
      <w:r w:rsidRPr="00EA6088">
        <w:rPr>
          <w:rFonts w:ascii="Times New Roman" w:hAnsi="Times New Roman" w:cs="Times New Roman"/>
          <w:sz w:val="26"/>
          <w:szCs w:val="26"/>
        </w:rPr>
        <w:t xml:space="preserve">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EA6088">
        <w:rPr>
          <w:rFonts w:ascii="Times New Roman" w:hAnsi="Times New Roman" w:cs="Times New Roman"/>
          <w:spacing w:val="2"/>
          <w:sz w:val="26"/>
          <w:szCs w:val="26"/>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EA6088">
        <w:rPr>
          <w:rFonts w:ascii="Times New Roman" w:hAnsi="Times New Roman" w:cs="Times New Roman"/>
          <w:sz w:val="26"/>
          <w:szCs w:val="26"/>
        </w:rPr>
        <w:t>и здоровья окружающих его людей. Внимание, уважительное отношение к людям с ограниченными возможностями здоровья, забота о них.</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Человек и общество</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Общество - совокупность людей, которые объединены </w:t>
      </w:r>
      <w:r w:rsidRPr="00EA6088">
        <w:rPr>
          <w:rFonts w:ascii="Times New Roman" w:hAnsi="Times New Roman" w:cs="Times New Roman"/>
          <w:sz w:val="26"/>
          <w:szCs w:val="26"/>
        </w:rPr>
        <w:t>общей культурой и связаны друг с другом совместной дея</w:t>
      </w:r>
      <w:r w:rsidRPr="00EA6088">
        <w:rPr>
          <w:rFonts w:ascii="Times New Roman" w:hAnsi="Times New Roman" w:cs="Times New Roman"/>
          <w:spacing w:val="-4"/>
          <w:sz w:val="26"/>
          <w:szCs w:val="26"/>
        </w:rPr>
        <w:t xml:space="preserve">тельностью во имя общей цели. </w:t>
      </w:r>
      <w:proofErr w:type="spellStart"/>
      <w:r w:rsidRPr="00EA6088">
        <w:rPr>
          <w:rFonts w:ascii="Times New Roman" w:hAnsi="Times New Roman" w:cs="Times New Roman"/>
          <w:spacing w:val="-4"/>
          <w:sz w:val="26"/>
          <w:szCs w:val="26"/>
        </w:rPr>
        <w:lastRenderedPageBreak/>
        <w:t>Духовно­нравственные</w:t>
      </w:r>
      <w:proofErr w:type="spellEnd"/>
      <w:r w:rsidRPr="00EA6088">
        <w:rPr>
          <w:rFonts w:ascii="Times New Roman" w:hAnsi="Times New Roman" w:cs="Times New Roman"/>
          <w:spacing w:val="-4"/>
          <w:sz w:val="26"/>
          <w:szCs w:val="26"/>
        </w:rPr>
        <w:t xml:space="preserve"> и куль</w:t>
      </w:r>
      <w:r w:rsidRPr="00EA6088">
        <w:rPr>
          <w:rFonts w:ascii="Times New Roman" w:hAnsi="Times New Roman" w:cs="Times New Roman"/>
          <w:sz w:val="26"/>
          <w:szCs w:val="26"/>
        </w:rPr>
        <w:t xml:space="preserve">турные ценности  российского общества, отраженные в государственных праздниках и народных традициях региона.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Человек — член общества, создатель и носитель культуры. </w:t>
      </w:r>
      <w:proofErr w:type="spellStart"/>
      <w:r w:rsidRPr="00EA6088">
        <w:rPr>
          <w:rFonts w:ascii="Times New Roman" w:hAnsi="Times New Roman" w:cs="Times New Roman"/>
          <w:sz w:val="26"/>
          <w:szCs w:val="26"/>
        </w:rPr>
        <w:t>Могонациональность</w:t>
      </w:r>
      <w:proofErr w:type="spellEnd"/>
      <w:r w:rsidRPr="00EA6088">
        <w:rPr>
          <w:rFonts w:ascii="Times New Roman" w:hAnsi="Times New Roman" w:cs="Times New Roman"/>
          <w:sz w:val="26"/>
          <w:szCs w:val="26"/>
        </w:rPr>
        <w:t xml:space="preserve"> – особенность нашей страны. </w:t>
      </w:r>
      <w:r w:rsidRPr="00EA6088">
        <w:rPr>
          <w:rFonts w:ascii="Times New Roman" w:hAnsi="Times New Roman" w:cs="Times New Roman"/>
          <w:spacing w:val="2"/>
          <w:sz w:val="26"/>
          <w:szCs w:val="26"/>
        </w:rPr>
        <w:t xml:space="preserve">Общее представление о вкладе </w:t>
      </w:r>
      <w:r w:rsidRPr="00EA6088">
        <w:rPr>
          <w:rFonts w:ascii="Times New Roman" w:hAnsi="Times New Roman" w:cs="Times New Roman"/>
          <w:spacing w:val="-2"/>
          <w:sz w:val="26"/>
          <w:szCs w:val="26"/>
        </w:rPr>
        <w:t>разных народов</w:t>
      </w:r>
      <w:r w:rsidRPr="00EA6088">
        <w:rPr>
          <w:rFonts w:ascii="Times New Roman" w:hAnsi="Times New Roman" w:cs="Times New Roman"/>
          <w:spacing w:val="2"/>
          <w:sz w:val="26"/>
          <w:szCs w:val="26"/>
        </w:rPr>
        <w:t xml:space="preserve"> в многонациональную культуру нашей страны</w:t>
      </w:r>
      <w:r w:rsidRPr="00EA6088">
        <w:rPr>
          <w:rFonts w:ascii="Times New Roman" w:hAnsi="Times New Roman" w:cs="Times New Roman"/>
          <w:spacing w:val="-2"/>
          <w:sz w:val="26"/>
          <w:szCs w:val="26"/>
        </w:rPr>
        <w:t xml:space="preserve">. Ценность каждого народа для него самого и для всей страны. </w:t>
      </w:r>
      <w:r w:rsidRPr="00EA6088">
        <w:rPr>
          <w:rFonts w:ascii="Times New Roman" w:hAnsi="Times New Roman" w:cs="Times New Roman"/>
          <w:sz w:val="26"/>
          <w:szCs w:val="26"/>
        </w:rPr>
        <w:t xml:space="preserve">Взаимоотношения человека с другими людьми. Культура общения. Уважение к чужому мнению.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Семья — самое близкое окружение человека. Семейные </w:t>
      </w:r>
      <w:r w:rsidRPr="00EA6088">
        <w:rPr>
          <w:rFonts w:ascii="Times New Roman" w:hAnsi="Times New Roman" w:cs="Times New Roman"/>
          <w:sz w:val="26"/>
          <w:szCs w:val="26"/>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w:t>
      </w:r>
      <w:proofErr w:type="gramStart"/>
      <w:r w:rsidRPr="00EA6088">
        <w:rPr>
          <w:rFonts w:ascii="Times New Roman" w:hAnsi="Times New Roman" w:cs="Times New Roman"/>
          <w:sz w:val="26"/>
          <w:szCs w:val="26"/>
        </w:rPr>
        <w:t>Свои</w:t>
      </w:r>
      <w:proofErr w:type="gramEnd"/>
      <w:r w:rsidRPr="00EA6088">
        <w:rPr>
          <w:rFonts w:ascii="Times New Roman" w:hAnsi="Times New Roman" w:cs="Times New Roman"/>
          <w:sz w:val="26"/>
          <w:szCs w:val="26"/>
        </w:rPr>
        <w:t xml:space="preserve">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Младший школьник. Правила поведения в школе, на уроке. Обращение к учителю. </w:t>
      </w:r>
      <w:r w:rsidRPr="00EA6088">
        <w:rPr>
          <w:rFonts w:ascii="Times New Roman" w:hAnsi="Times New Roman" w:cs="Times New Roman"/>
          <w:spacing w:val="2"/>
          <w:sz w:val="26"/>
          <w:szCs w:val="26"/>
        </w:rPr>
        <w:t xml:space="preserve">Классный, школьный </w:t>
      </w:r>
      <w:r w:rsidRPr="00EA6088">
        <w:rPr>
          <w:rFonts w:ascii="Times New Roman" w:hAnsi="Times New Roman" w:cs="Times New Roman"/>
          <w:sz w:val="26"/>
          <w:szCs w:val="26"/>
        </w:rPr>
        <w:t xml:space="preserve">коллектив, совместная учёба, игры, отдых. Школьные праздники и торжественные даты. День учителя. Составление режима дня школьника.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Друзья, взаимоотношения между ними; ценность друж</w:t>
      </w:r>
      <w:r w:rsidRPr="00EA6088">
        <w:rPr>
          <w:rFonts w:ascii="Times New Roman" w:hAnsi="Times New Roman" w:cs="Times New Roman"/>
          <w:sz w:val="26"/>
          <w:szCs w:val="26"/>
        </w:rPr>
        <w:t xml:space="preserve">бы, согласия, взаимной помощи. Правила взаимоотношений </w:t>
      </w:r>
      <w:proofErr w:type="gramStart"/>
      <w:r w:rsidRPr="00EA6088">
        <w:rPr>
          <w:rFonts w:ascii="Times New Roman" w:hAnsi="Times New Roman" w:cs="Times New Roman"/>
          <w:sz w:val="26"/>
          <w:szCs w:val="26"/>
        </w:rPr>
        <w:t>со</w:t>
      </w:r>
      <w:proofErr w:type="gramEnd"/>
      <w:r w:rsidRPr="00EA6088">
        <w:rPr>
          <w:rFonts w:ascii="Times New Roman" w:hAnsi="Times New Roman" w:cs="Times New Roman"/>
          <w:sz w:val="26"/>
          <w:szCs w:val="26"/>
        </w:rPr>
        <w:t xml:space="preserve">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900C27" w:rsidRPr="00EA6088" w:rsidRDefault="00900C27" w:rsidP="00EA6088">
      <w:pPr>
        <w:pStyle w:val="ab"/>
        <w:spacing w:line="360" w:lineRule="auto"/>
        <w:ind w:firstLine="709"/>
        <w:rPr>
          <w:rFonts w:ascii="Times New Roman" w:hAnsi="Times New Roman" w:cs="Times New Roman"/>
          <w:i/>
          <w:iCs/>
          <w:sz w:val="26"/>
          <w:szCs w:val="26"/>
        </w:rPr>
      </w:pPr>
      <w:r w:rsidRPr="00EA6088">
        <w:rPr>
          <w:rFonts w:ascii="Times New Roman" w:hAnsi="Times New Roman" w:cs="Times New Roman"/>
          <w:sz w:val="26"/>
          <w:szCs w:val="26"/>
        </w:rPr>
        <w:t xml:space="preserve">Общественный транспорт. Транспорт города или села. Наземный, воздушный и водный транспорт. Правила пользования транспортом. </w:t>
      </w:r>
    </w:p>
    <w:p w:rsidR="00900C27" w:rsidRPr="00EA6088" w:rsidRDefault="00900C27" w:rsidP="00EA6088">
      <w:pPr>
        <w:pStyle w:val="ab"/>
        <w:spacing w:line="360" w:lineRule="auto"/>
        <w:ind w:firstLine="709"/>
        <w:rPr>
          <w:rFonts w:ascii="Times New Roman" w:hAnsi="Times New Roman" w:cs="Times New Roman"/>
          <w:iCs/>
          <w:spacing w:val="-2"/>
          <w:sz w:val="26"/>
          <w:szCs w:val="26"/>
        </w:rPr>
      </w:pPr>
      <w:r w:rsidRPr="00EA6088">
        <w:rPr>
          <w:rFonts w:ascii="Times New Roman" w:hAnsi="Times New Roman" w:cs="Times New Roman"/>
          <w:iCs/>
          <w:spacing w:val="2"/>
          <w:sz w:val="26"/>
          <w:szCs w:val="26"/>
        </w:rPr>
        <w:t xml:space="preserve">Средства массовой информации: радио, телевидение, </w:t>
      </w:r>
      <w:r w:rsidRPr="00EA6088">
        <w:rPr>
          <w:rFonts w:ascii="Times New Roman" w:hAnsi="Times New Roman" w:cs="Times New Roman"/>
          <w:iCs/>
          <w:spacing w:val="-2"/>
          <w:sz w:val="26"/>
          <w:szCs w:val="26"/>
        </w:rPr>
        <w:t xml:space="preserve">пресса, Интернет.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 xml:space="preserve">Наша Родина — Россия, Российская Федерация. </w:t>
      </w:r>
      <w:proofErr w:type="spellStart"/>
      <w:r w:rsidRPr="00EA6088">
        <w:rPr>
          <w:rFonts w:ascii="Times New Roman" w:hAnsi="Times New Roman" w:cs="Times New Roman"/>
          <w:sz w:val="26"/>
          <w:szCs w:val="26"/>
        </w:rPr>
        <w:t>Ценност</w:t>
      </w:r>
      <w:r w:rsidRPr="00EA6088">
        <w:rPr>
          <w:rFonts w:ascii="Times New Roman" w:hAnsi="Times New Roman" w:cs="Times New Roman"/>
          <w:spacing w:val="2"/>
          <w:sz w:val="26"/>
          <w:szCs w:val="26"/>
        </w:rPr>
        <w:t>но­смысловое</w:t>
      </w:r>
      <w:proofErr w:type="spellEnd"/>
      <w:r w:rsidRPr="00EA6088">
        <w:rPr>
          <w:rFonts w:ascii="Times New Roman" w:hAnsi="Times New Roman" w:cs="Times New Roman"/>
          <w:spacing w:val="2"/>
          <w:sz w:val="26"/>
          <w:szCs w:val="26"/>
        </w:rPr>
        <w:t xml:space="preserve"> содержание понятий «Родина», «Отечество», </w:t>
      </w:r>
      <w:r w:rsidRPr="00EA6088">
        <w:rPr>
          <w:rFonts w:ascii="Times New Roman" w:hAnsi="Times New Roman" w:cs="Times New Roman"/>
          <w:sz w:val="26"/>
          <w:szCs w:val="26"/>
        </w:rPr>
        <w:t>«Отчизна». Государственная символика России: Государствен</w:t>
      </w:r>
      <w:r w:rsidRPr="00EA6088">
        <w:rPr>
          <w:rFonts w:ascii="Times New Roman" w:hAnsi="Times New Roman" w:cs="Times New Roman"/>
          <w:spacing w:val="2"/>
          <w:sz w:val="26"/>
          <w:szCs w:val="26"/>
        </w:rPr>
        <w:t>ный герб России, Государственный флаг России, Государ</w:t>
      </w:r>
      <w:r w:rsidRPr="00EA6088">
        <w:rPr>
          <w:rFonts w:ascii="Times New Roman" w:hAnsi="Times New Roman" w:cs="Times New Roman"/>
          <w:sz w:val="26"/>
          <w:szCs w:val="26"/>
        </w:rPr>
        <w:t>ственный гимн России; правила поведения при прослуши</w:t>
      </w:r>
      <w:r w:rsidRPr="00EA6088">
        <w:rPr>
          <w:rFonts w:ascii="Times New Roman" w:hAnsi="Times New Roman" w:cs="Times New Roman"/>
          <w:spacing w:val="2"/>
          <w:sz w:val="26"/>
          <w:szCs w:val="26"/>
        </w:rPr>
        <w:t xml:space="preserve">вании гимна. Конституция — Основной закон Российской </w:t>
      </w:r>
      <w:r w:rsidRPr="00EA6088">
        <w:rPr>
          <w:rFonts w:ascii="Times New Roman" w:hAnsi="Times New Roman" w:cs="Times New Roman"/>
          <w:sz w:val="26"/>
          <w:szCs w:val="26"/>
        </w:rPr>
        <w:t>Федерации. Права ребёнка.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Президент Российской Федерации — глава государства. </w:t>
      </w:r>
      <w:r w:rsidRPr="00EA6088">
        <w:rPr>
          <w:rFonts w:ascii="Times New Roman" w:hAnsi="Times New Roman" w:cs="Times New Roman"/>
          <w:sz w:val="26"/>
          <w:szCs w:val="26"/>
        </w:rPr>
        <w:t xml:space="preserve">Ответственность главы государства за социальное и </w:t>
      </w:r>
      <w:proofErr w:type="spellStart"/>
      <w:r w:rsidRPr="00EA6088">
        <w:rPr>
          <w:rFonts w:ascii="Times New Roman" w:hAnsi="Times New Roman" w:cs="Times New Roman"/>
          <w:sz w:val="26"/>
          <w:szCs w:val="26"/>
        </w:rPr>
        <w:t>духовно­нравственное</w:t>
      </w:r>
      <w:proofErr w:type="spellEnd"/>
      <w:r w:rsidRPr="00EA6088">
        <w:rPr>
          <w:rFonts w:ascii="Times New Roman" w:hAnsi="Times New Roman" w:cs="Times New Roman"/>
          <w:sz w:val="26"/>
          <w:szCs w:val="26"/>
        </w:rPr>
        <w:t xml:space="preserve"> благополучие граждан.</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Праздник в жизни общества как средство укрепления об</w:t>
      </w:r>
      <w:r w:rsidRPr="00EA6088">
        <w:rPr>
          <w:rFonts w:ascii="Times New Roman" w:hAnsi="Times New Roman" w:cs="Times New Roman"/>
          <w:spacing w:val="2"/>
          <w:sz w:val="26"/>
          <w:szCs w:val="26"/>
        </w:rPr>
        <w:t xml:space="preserve">щественной солидарности и упрочения </w:t>
      </w:r>
      <w:proofErr w:type="spellStart"/>
      <w:r w:rsidRPr="00EA6088">
        <w:rPr>
          <w:rFonts w:ascii="Times New Roman" w:hAnsi="Times New Roman" w:cs="Times New Roman"/>
          <w:spacing w:val="2"/>
          <w:sz w:val="26"/>
          <w:szCs w:val="26"/>
        </w:rPr>
        <w:t>духовно­нравственных</w:t>
      </w:r>
      <w:proofErr w:type="spellEnd"/>
      <w:r w:rsidRPr="00EA6088">
        <w:rPr>
          <w:rFonts w:ascii="Times New Roman" w:hAnsi="Times New Roman" w:cs="Times New Roman"/>
          <w:spacing w:val="2"/>
          <w:sz w:val="26"/>
          <w:szCs w:val="26"/>
        </w:rPr>
        <w:t xml:space="preserve">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EA6088">
        <w:rPr>
          <w:rFonts w:ascii="Times New Roman" w:hAnsi="Times New Roman" w:cs="Times New Roman"/>
          <w:sz w:val="26"/>
          <w:szCs w:val="26"/>
        </w:rPr>
        <w:t xml:space="preserve"> День народного единства, День Конституции. Праздники и </w:t>
      </w:r>
      <w:r w:rsidRPr="00EA6088">
        <w:rPr>
          <w:rFonts w:ascii="Times New Roman" w:hAnsi="Times New Roman" w:cs="Times New Roman"/>
          <w:spacing w:val="2"/>
          <w:sz w:val="26"/>
          <w:szCs w:val="26"/>
        </w:rPr>
        <w:t xml:space="preserve">памятные даты своего региона. Оформление плаката или </w:t>
      </w:r>
      <w:r w:rsidRPr="00EA6088">
        <w:rPr>
          <w:rFonts w:ascii="Times New Roman" w:hAnsi="Times New Roman" w:cs="Times New Roman"/>
          <w:sz w:val="26"/>
          <w:szCs w:val="26"/>
        </w:rPr>
        <w:t>стенной газеты к государственному празднику.</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Россия на карте, государственная граница России.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Москва — столица России. </w:t>
      </w:r>
      <w:r w:rsidRPr="00EA6088">
        <w:rPr>
          <w:rFonts w:ascii="Times New Roman" w:hAnsi="Times New Roman" w:cs="Times New Roman"/>
          <w:spacing w:val="2"/>
          <w:sz w:val="26"/>
          <w:szCs w:val="26"/>
        </w:rPr>
        <w:t>Достопримечательности Москвы: Кремль, Красная площадь, Большой театр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Расположение Москвы на карте.</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Города России. </w:t>
      </w:r>
      <w:proofErr w:type="spellStart"/>
      <w:r w:rsidRPr="00EA6088">
        <w:rPr>
          <w:rFonts w:ascii="Times New Roman" w:hAnsi="Times New Roman" w:cs="Times New Roman"/>
          <w:spacing w:val="2"/>
          <w:sz w:val="26"/>
          <w:szCs w:val="26"/>
        </w:rPr>
        <w:t>Санкт­Петербург</w:t>
      </w:r>
      <w:proofErr w:type="spellEnd"/>
      <w:r w:rsidRPr="00EA6088">
        <w:rPr>
          <w:rFonts w:ascii="Times New Roman" w:hAnsi="Times New Roman" w:cs="Times New Roman"/>
          <w:spacing w:val="2"/>
          <w:sz w:val="26"/>
          <w:szCs w:val="26"/>
        </w:rPr>
        <w:t xml:space="preserve">: достопримечательности </w:t>
      </w:r>
      <w:r w:rsidRPr="00EA6088">
        <w:rPr>
          <w:rFonts w:ascii="Times New Roman" w:hAnsi="Times New Roman" w:cs="Times New Roman"/>
          <w:sz w:val="26"/>
          <w:szCs w:val="26"/>
        </w:rPr>
        <w:t xml:space="preserve">(Зимний дворец, памятник Петру I — Медный всадник, </w:t>
      </w:r>
      <w:r w:rsidRPr="00EA6088">
        <w:rPr>
          <w:rFonts w:ascii="Times New Roman" w:hAnsi="Times New Roman" w:cs="Times New Roman"/>
          <w:iCs/>
          <w:sz w:val="26"/>
          <w:szCs w:val="26"/>
        </w:rPr>
        <w:t>раз</w:t>
      </w:r>
      <w:r w:rsidRPr="00EA6088">
        <w:rPr>
          <w:rFonts w:ascii="Times New Roman" w:hAnsi="Times New Roman" w:cs="Times New Roman"/>
          <w:iCs/>
          <w:spacing w:val="2"/>
          <w:sz w:val="26"/>
          <w:szCs w:val="26"/>
        </w:rPr>
        <w:t>водные мосты через Неву</w:t>
      </w:r>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города Золотого кольца </w:t>
      </w:r>
      <w:r w:rsidRPr="00EA6088">
        <w:rPr>
          <w:rFonts w:ascii="Times New Roman" w:hAnsi="Times New Roman" w:cs="Times New Roman"/>
          <w:sz w:val="26"/>
          <w:szCs w:val="26"/>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Россия — многонациональная страна. Народы, населяющие Россию, их обычаи, характерные особенности быта (по </w:t>
      </w:r>
      <w:r w:rsidRPr="00EA6088">
        <w:rPr>
          <w:rFonts w:ascii="Times New Roman" w:hAnsi="Times New Roman" w:cs="Times New Roman"/>
          <w:spacing w:val="2"/>
          <w:sz w:val="26"/>
          <w:szCs w:val="26"/>
        </w:rPr>
        <w:t xml:space="preserve">выбору).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Родной край — частица России. </w:t>
      </w:r>
      <w:proofErr w:type="gramStart"/>
      <w:r w:rsidRPr="00EA6088">
        <w:rPr>
          <w:rFonts w:ascii="Times New Roman" w:hAnsi="Times New Roman" w:cs="Times New Roman"/>
          <w:sz w:val="26"/>
          <w:szCs w:val="26"/>
        </w:rPr>
        <w:t>Родной город (населён</w:t>
      </w:r>
      <w:r w:rsidRPr="00EA6088">
        <w:rPr>
          <w:rFonts w:ascii="Times New Roman" w:hAnsi="Times New Roman" w:cs="Times New Roman"/>
          <w:spacing w:val="2"/>
          <w:sz w:val="26"/>
          <w:szCs w:val="26"/>
        </w:rPr>
        <w:t xml:space="preserve">ный пункт), регион (область, край, республика): название, </w:t>
      </w:r>
      <w:r w:rsidRPr="00EA6088">
        <w:rPr>
          <w:rFonts w:ascii="Times New Roman" w:hAnsi="Times New Roman" w:cs="Times New Roman"/>
          <w:sz w:val="26"/>
          <w:szCs w:val="26"/>
        </w:rPr>
        <w:t>основные достопримечательности; музеи, театры, спортивные комплексы и</w:t>
      </w:r>
      <w:r w:rsidRPr="00EA6088">
        <w:rPr>
          <w:rFonts w:ascii="Times New Roman" w:hAnsi="Times New Roman" w:cs="Times New Roman"/>
          <w:sz w:val="26"/>
          <w:szCs w:val="26"/>
        </w:rPr>
        <w:t> </w:t>
      </w:r>
      <w:r w:rsidRPr="00EA6088">
        <w:rPr>
          <w:rFonts w:ascii="Times New Roman" w:hAnsi="Times New Roman" w:cs="Times New Roman"/>
          <w:sz w:val="26"/>
          <w:szCs w:val="26"/>
        </w:rPr>
        <w:t>пр.</w:t>
      </w:r>
      <w:proofErr w:type="gramEnd"/>
      <w:r w:rsidRPr="00EA6088">
        <w:rPr>
          <w:rFonts w:ascii="Times New Roman" w:hAnsi="Times New Roman" w:cs="Times New Roman"/>
          <w:sz w:val="26"/>
          <w:szCs w:val="26"/>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w:t>
      </w:r>
      <w:proofErr w:type="spellStart"/>
      <w:proofErr w:type="gramStart"/>
      <w:r w:rsidRPr="00EA6088">
        <w:rPr>
          <w:rFonts w:ascii="Times New Roman" w:hAnsi="Times New Roman" w:cs="Times New Roman"/>
          <w:sz w:val="26"/>
          <w:szCs w:val="26"/>
        </w:rPr>
        <w:t>нескольки</w:t>
      </w:r>
      <w:proofErr w:type="spellEnd"/>
      <w:r w:rsidRPr="00EA6088">
        <w:rPr>
          <w:rFonts w:ascii="Times New Roman" w:hAnsi="Times New Roman" w:cs="Times New Roman"/>
          <w:sz w:val="26"/>
          <w:szCs w:val="26"/>
        </w:rPr>
        <w:t xml:space="preserve"> ми</w:t>
      </w:r>
      <w:proofErr w:type="gramEnd"/>
      <w:r w:rsidRPr="00EA6088">
        <w:rPr>
          <w:rFonts w:ascii="Times New Roman" w:hAnsi="Times New Roman" w:cs="Times New Roman"/>
          <w:sz w:val="26"/>
          <w:szCs w:val="26"/>
        </w:rPr>
        <w:t>) странами (по выбору): название, расположение на политической карте, столица, главные достопримечательности.</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Правила безопасной жизни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Ценность здоровья и здорового образа жизни.</w:t>
      </w:r>
    </w:p>
    <w:p w:rsidR="00900C27" w:rsidRPr="00EA6088" w:rsidRDefault="00900C27" w:rsidP="00EA6088">
      <w:pPr>
        <w:pStyle w:val="ab"/>
        <w:spacing w:line="360" w:lineRule="auto"/>
        <w:ind w:firstLine="709"/>
        <w:rPr>
          <w:rFonts w:ascii="Times New Roman" w:hAnsi="Times New Roman" w:cs="Times New Roman"/>
          <w:i/>
          <w:sz w:val="26"/>
          <w:szCs w:val="26"/>
        </w:rPr>
      </w:pPr>
      <w:r w:rsidRPr="00EA6088">
        <w:rPr>
          <w:rFonts w:ascii="Times New Roman" w:hAnsi="Times New Roman" w:cs="Times New Roman"/>
          <w:spacing w:val="2"/>
          <w:sz w:val="26"/>
          <w:szCs w:val="26"/>
        </w:rPr>
        <w:t xml:space="preserve">Режим дня школьника, чередование труда и отдыха в </w:t>
      </w:r>
      <w:r w:rsidRPr="00EA6088">
        <w:rPr>
          <w:rFonts w:ascii="Times New Roman" w:hAnsi="Times New Roman" w:cs="Times New Roman"/>
          <w:sz w:val="26"/>
          <w:szCs w:val="26"/>
        </w:rPr>
        <w:t xml:space="preserve">режиме дня; личная гигиена. Физическая культура, закаливание, игры на воздухе как условие сохранения и укрепления </w:t>
      </w:r>
      <w:r w:rsidRPr="00EA6088">
        <w:rPr>
          <w:rFonts w:ascii="Times New Roman" w:hAnsi="Times New Roman" w:cs="Times New Roman"/>
          <w:spacing w:val="2"/>
          <w:sz w:val="26"/>
          <w:szCs w:val="26"/>
        </w:rPr>
        <w:t>здоровья. Личная ответственность каждого человека за со</w:t>
      </w:r>
      <w:r w:rsidRPr="00EA6088">
        <w:rPr>
          <w:rFonts w:ascii="Times New Roman" w:hAnsi="Times New Roman" w:cs="Times New Roman"/>
          <w:sz w:val="26"/>
          <w:szCs w:val="26"/>
        </w:rPr>
        <w:t xml:space="preserve">хранение и укрепление своего физического и нравственного здоровья. Номера телефонов экстренной помощи. Первая </w:t>
      </w:r>
      <w:r w:rsidRPr="00EA6088">
        <w:rPr>
          <w:rFonts w:ascii="Times New Roman" w:hAnsi="Times New Roman" w:cs="Times New Roman"/>
          <w:spacing w:val="2"/>
          <w:sz w:val="26"/>
          <w:szCs w:val="26"/>
        </w:rPr>
        <w:t xml:space="preserve">помощь при лёгких травмах </w:t>
      </w:r>
      <w:r w:rsidRPr="00EA6088">
        <w:rPr>
          <w:rFonts w:ascii="Times New Roman" w:hAnsi="Times New Roman" w:cs="Times New Roman"/>
          <w:i/>
          <w:spacing w:val="2"/>
          <w:sz w:val="26"/>
          <w:szCs w:val="26"/>
        </w:rPr>
        <w:t>(</w:t>
      </w:r>
      <w:r w:rsidRPr="00EA6088">
        <w:rPr>
          <w:rFonts w:ascii="Times New Roman" w:hAnsi="Times New Roman" w:cs="Times New Roman"/>
          <w:i/>
          <w:iCs/>
          <w:spacing w:val="2"/>
          <w:sz w:val="26"/>
          <w:szCs w:val="26"/>
        </w:rPr>
        <w:t>ушиб</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порез</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ожог</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обмора</w:t>
      </w:r>
      <w:r w:rsidRPr="00EA6088">
        <w:rPr>
          <w:rFonts w:ascii="Times New Roman" w:hAnsi="Times New Roman" w:cs="Times New Roman"/>
          <w:i/>
          <w:iCs/>
          <w:sz w:val="26"/>
          <w:szCs w:val="26"/>
        </w:rPr>
        <w:t>живании</w:t>
      </w:r>
      <w:r w:rsidRPr="00EA6088">
        <w:rPr>
          <w:rFonts w:ascii="Times New Roman" w:hAnsi="Times New Roman" w:cs="Times New Roman"/>
          <w:i/>
          <w:sz w:val="26"/>
          <w:szCs w:val="26"/>
        </w:rPr>
        <w:t xml:space="preserve">, </w:t>
      </w:r>
      <w:r w:rsidRPr="00EA6088">
        <w:rPr>
          <w:rFonts w:ascii="Times New Roman" w:hAnsi="Times New Roman" w:cs="Times New Roman"/>
          <w:i/>
          <w:iCs/>
          <w:sz w:val="26"/>
          <w:szCs w:val="26"/>
        </w:rPr>
        <w:t>перегреве</w:t>
      </w:r>
      <w:r w:rsidRPr="00EA6088">
        <w:rPr>
          <w:rFonts w:ascii="Times New Roman" w:hAnsi="Times New Roman" w:cs="Times New Roman"/>
          <w:i/>
          <w:sz w:val="26"/>
          <w:szCs w:val="26"/>
        </w:rPr>
        <w:t>.</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Дорога от дома до школы, правила безопасного поведения </w:t>
      </w:r>
      <w:r w:rsidRPr="00EA6088">
        <w:rPr>
          <w:rFonts w:ascii="Times New Roman" w:hAnsi="Times New Roman" w:cs="Times New Roman"/>
          <w:spacing w:val="2"/>
          <w:sz w:val="26"/>
          <w:szCs w:val="26"/>
        </w:rPr>
        <w:t>на дорогах, в лесу, на водоёме в разное время года. Пра</w:t>
      </w:r>
      <w:r w:rsidRPr="00EA6088">
        <w:rPr>
          <w:rFonts w:ascii="Times New Roman" w:hAnsi="Times New Roman" w:cs="Times New Roman"/>
          <w:sz w:val="26"/>
          <w:szCs w:val="26"/>
        </w:rPr>
        <w:t>вила пожарной безопасности, основные правила обращения с газом, электричеством, водой.</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Правила безопасного поведения в природе.</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Правило безопасного поведения в общественных местах. Правила взаимодействия с незнакомыми людьми.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Забота о здоровье и безопасности окружающих людей — нравственный долг каждого человека.</w:t>
      </w:r>
    </w:p>
    <w:p w:rsidR="00900C27" w:rsidRPr="00EA6088" w:rsidRDefault="00900C27" w:rsidP="00EA6088">
      <w:pPr>
        <w:pStyle w:val="ab"/>
        <w:spacing w:line="360" w:lineRule="auto"/>
        <w:ind w:firstLine="0"/>
        <w:rPr>
          <w:rFonts w:ascii="Times New Roman" w:hAnsi="Times New Roman" w:cs="Times New Roman"/>
          <w:b/>
          <w:i/>
          <w:sz w:val="26"/>
          <w:szCs w:val="26"/>
        </w:rPr>
      </w:pPr>
      <w:r w:rsidRPr="00EA6088">
        <w:rPr>
          <w:rFonts w:ascii="Times New Roman" w:hAnsi="Times New Roman" w:cs="Times New Roman"/>
          <w:b/>
          <w:i/>
          <w:sz w:val="26"/>
          <w:szCs w:val="26"/>
        </w:rPr>
        <w:t>6. Основы религиозных культур и светской этики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Россия — наша Родина.</w:t>
      </w:r>
    </w:p>
    <w:p w:rsidR="00900C27" w:rsidRPr="00EA6088" w:rsidRDefault="00900C27" w:rsidP="00EA6088">
      <w:pPr>
        <w:pStyle w:val="ab"/>
        <w:spacing w:line="360" w:lineRule="auto"/>
        <w:ind w:firstLine="708"/>
        <w:rPr>
          <w:rFonts w:ascii="Times New Roman" w:hAnsi="Times New Roman" w:cs="Times New Roman"/>
          <w:spacing w:val="-3"/>
          <w:sz w:val="26"/>
          <w:szCs w:val="26"/>
        </w:rPr>
      </w:pPr>
      <w:r w:rsidRPr="00EA6088">
        <w:rPr>
          <w:rFonts w:ascii="Times New Roman" w:hAnsi="Times New Roman" w:cs="Times New Roman"/>
          <w:sz w:val="26"/>
          <w:szCs w:val="26"/>
        </w:rPr>
        <w:t xml:space="preserve">Культура и религия. </w:t>
      </w:r>
      <w:r w:rsidRPr="00EA6088">
        <w:rPr>
          <w:rFonts w:ascii="Times New Roman" w:hAnsi="Times New Roman" w:cs="Times New Roman"/>
          <w:spacing w:val="-3"/>
          <w:sz w:val="26"/>
          <w:szCs w:val="26"/>
        </w:rPr>
        <w:t xml:space="preserve">Праздники в религиях мира. </w:t>
      </w:r>
    </w:p>
    <w:p w:rsidR="00900C27" w:rsidRPr="00EA6088" w:rsidRDefault="00900C27" w:rsidP="00EA6088">
      <w:pPr>
        <w:pStyle w:val="ab"/>
        <w:spacing w:line="360" w:lineRule="auto"/>
        <w:ind w:firstLine="708"/>
        <w:rPr>
          <w:rFonts w:ascii="Times New Roman" w:hAnsi="Times New Roman" w:cs="Times New Roman"/>
          <w:spacing w:val="-3"/>
          <w:sz w:val="26"/>
          <w:szCs w:val="26"/>
        </w:rPr>
      </w:pPr>
      <w:r w:rsidRPr="00EA6088">
        <w:rPr>
          <w:rFonts w:ascii="Times New Roman" w:hAnsi="Times New Roman" w:cs="Times New Roman"/>
          <w:spacing w:val="-3"/>
          <w:sz w:val="26"/>
          <w:szCs w:val="26"/>
        </w:rPr>
        <w:t>Представление о светской этике, об отечественных традиционных религиях, их роли в культуре, истории и современности России.</w:t>
      </w:r>
    </w:p>
    <w:p w:rsidR="00900C27" w:rsidRPr="00EA6088" w:rsidRDefault="00900C27" w:rsidP="00EA6088">
      <w:pPr>
        <w:pStyle w:val="ab"/>
        <w:spacing w:line="360" w:lineRule="auto"/>
        <w:ind w:firstLine="708"/>
        <w:rPr>
          <w:rFonts w:ascii="Times New Roman" w:hAnsi="Times New Roman" w:cs="Times New Roman"/>
          <w:spacing w:val="-3"/>
          <w:sz w:val="26"/>
          <w:szCs w:val="26"/>
        </w:rPr>
      </w:pPr>
      <w:r w:rsidRPr="00EA6088">
        <w:rPr>
          <w:rFonts w:ascii="Times New Roman" w:hAnsi="Times New Roman" w:cs="Times New Roman"/>
          <w:spacing w:val="-3"/>
          <w:sz w:val="26"/>
          <w:szCs w:val="26"/>
        </w:rPr>
        <w:lastRenderedPageBreak/>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900C27" w:rsidRPr="00EA6088" w:rsidRDefault="00900C27" w:rsidP="00EA6088">
      <w:pPr>
        <w:pStyle w:val="ab"/>
        <w:spacing w:line="360" w:lineRule="auto"/>
        <w:ind w:firstLine="708"/>
        <w:rPr>
          <w:rFonts w:ascii="Times New Roman" w:hAnsi="Times New Roman" w:cs="Times New Roman"/>
          <w:spacing w:val="-3"/>
          <w:sz w:val="26"/>
          <w:szCs w:val="26"/>
        </w:rPr>
      </w:pPr>
      <w:r w:rsidRPr="00EA6088">
        <w:rPr>
          <w:rFonts w:ascii="Times New Roman" w:hAnsi="Times New Roman" w:cs="Times New Roman"/>
          <w:sz w:val="26"/>
          <w:szCs w:val="26"/>
        </w:rPr>
        <w:t xml:space="preserve">Семья, семейные ценности. Долг, свобода, ответственность, </w:t>
      </w:r>
      <w:r w:rsidRPr="00EA6088">
        <w:rPr>
          <w:rFonts w:ascii="Times New Roman" w:hAnsi="Times New Roman" w:cs="Times New Roman"/>
          <w:spacing w:val="-3"/>
          <w:sz w:val="26"/>
          <w:szCs w:val="26"/>
        </w:rPr>
        <w:t xml:space="preserve">учение и труд. </w:t>
      </w:r>
      <w:proofErr w:type="gramStart"/>
      <w:r w:rsidRPr="00EA6088">
        <w:rPr>
          <w:rFonts w:ascii="Times New Roman" w:hAnsi="Times New Roman" w:cs="Times New Roman"/>
          <w:spacing w:val="-3"/>
          <w:sz w:val="26"/>
          <w:szCs w:val="26"/>
        </w:rPr>
        <w:t>Милосердие, забота о слабых, взаимопомощь, социальные проблемы общества и отношение к ним разных религий.</w:t>
      </w:r>
      <w:proofErr w:type="gramEnd"/>
      <w:r w:rsidRPr="00EA6088">
        <w:rPr>
          <w:rFonts w:ascii="Times New Roman" w:hAnsi="Times New Roman" w:cs="Times New Roman"/>
          <w:spacing w:val="-3"/>
          <w:sz w:val="26"/>
          <w:szCs w:val="26"/>
        </w:rPr>
        <w:t xml:space="preserve"> Любовь и уважение к Отечеству. </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7. Изобразительное искусство</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Виды художественной деятельности</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Восприятие произведений искусства. </w:t>
      </w:r>
      <w:r w:rsidRPr="00EA6088">
        <w:rPr>
          <w:rFonts w:ascii="Times New Roman" w:hAnsi="Times New Roman" w:cs="Times New Roman"/>
          <w:sz w:val="26"/>
          <w:szCs w:val="26"/>
        </w:rPr>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w:t>
      </w:r>
      <w:proofErr w:type="gramStart"/>
      <w:r w:rsidRPr="00EA6088">
        <w:rPr>
          <w:rFonts w:ascii="Times New Roman" w:hAnsi="Times New Roman" w:cs="Times New Roman"/>
          <w:sz w:val="26"/>
          <w:szCs w:val="26"/>
        </w:rPr>
        <w:t>через</w:t>
      </w:r>
      <w:proofErr w:type="gramEnd"/>
      <w:r w:rsidRPr="00EA6088">
        <w:rPr>
          <w:rFonts w:ascii="Times New Roman" w:hAnsi="Times New Roman" w:cs="Times New Roman"/>
          <w:sz w:val="26"/>
          <w:szCs w:val="26"/>
        </w:rPr>
        <w:t xml:space="preserve">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A6088">
        <w:rPr>
          <w:rFonts w:ascii="Times New Roman" w:hAnsi="Times New Roman" w:cs="Times New Roman"/>
          <w:spacing w:val="2"/>
          <w:sz w:val="26"/>
          <w:szCs w:val="26"/>
        </w:rPr>
        <w:t>ству. Фотография и произведение изобразительного искус</w:t>
      </w:r>
      <w:r w:rsidRPr="00EA6088">
        <w:rPr>
          <w:rFonts w:ascii="Times New Roman" w:hAnsi="Times New Roman" w:cs="Times New Roman"/>
          <w:sz w:val="26"/>
          <w:szCs w:val="26"/>
        </w:rPr>
        <w:t xml:space="preserve">ства: сходство и различия. Человек, мир природы в реальной жизни: образ человека, природы в искусстве. Представления </w:t>
      </w:r>
      <w:r w:rsidRPr="00EA6088">
        <w:rPr>
          <w:rFonts w:ascii="Times New Roman" w:hAnsi="Times New Roman" w:cs="Times New Roman"/>
          <w:spacing w:val="2"/>
          <w:sz w:val="26"/>
          <w:szCs w:val="26"/>
        </w:rPr>
        <w:t>о богатстве и разнообразии художественной культуры (на примере культуры народов России). Выдающиеся предста</w:t>
      </w:r>
      <w:r w:rsidRPr="00EA6088">
        <w:rPr>
          <w:rFonts w:ascii="Times New Roman" w:hAnsi="Times New Roman" w:cs="Times New Roman"/>
          <w:sz w:val="26"/>
          <w:szCs w:val="26"/>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A6088">
        <w:rPr>
          <w:rFonts w:ascii="Times New Roman" w:hAnsi="Times New Roman" w:cs="Times New Roman"/>
          <w:spacing w:val="2"/>
          <w:sz w:val="26"/>
          <w:szCs w:val="26"/>
        </w:rPr>
        <w:t xml:space="preserve">циональная оценка шедевров национального, российского </w:t>
      </w:r>
      <w:r w:rsidRPr="00EA6088">
        <w:rPr>
          <w:rFonts w:ascii="Times New Roman" w:hAnsi="Times New Roman" w:cs="Times New Roman"/>
          <w:sz w:val="26"/>
          <w:szCs w:val="26"/>
        </w:rPr>
        <w:t xml:space="preserve">и мирового искусства.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Рисунок. </w:t>
      </w:r>
      <w:r w:rsidRPr="00EA6088">
        <w:rPr>
          <w:rFonts w:ascii="Times New Roman" w:hAnsi="Times New Roman" w:cs="Times New Roman"/>
          <w:sz w:val="26"/>
          <w:szCs w:val="26"/>
        </w:rPr>
        <w:t>Материалы для рисунка: карандаш, ручка, фломастер, уголь, пастель, мелки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Приёмы работы с различными графическими </w:t>
      </w:r>
      <w:proofErr w:type="spellStart"/>
      <w:r w:rsidRPr="00EA6088">
        <w:rPr>
          <w:rFonts w:ascii="Times New Roman" w:hAnsi="Times New Roman" w:cs="Times New Roman"/>
          <w:sz w:val="26"/>
          <w:szCs w:val="26"/>
        </w:rPr>
        <w:t>материалами</w:t>
      </w:r>
      <w:proofErr w:type="gramStart"/>
      <w:r w:rsidRPr="00EA6088">
        <w:rPr>
          <w:rFonts w:ascii="Times New Roman" w:hAnsi="Times New Roman" w:cs="Times New Roman"/>
          <w:sz w:val="26"/>
          <w:szCs w:val="26"/>
        </w:rPr>
        <w:t>.Р</w:t>
      </w:r>
      <w:proofErr w:type="gramEnd"/>
      <w:r w:rsidRPr="00EA6088">
        <w:rPr>
          <w:rFonts w:ascii="Times New Roman" w:hAnsi="Times New Roman" w:cs="Times New Roman"/>
          <w:sz w:val="26"/>
          <w:szCs w:val="26"/>
        </w:rPr>
        <w:t>оль</w:t>
      </w:r>
      <w:proofErr w:type="spellEnd"/>
      <w:r w:rsidRPr="00EA6088">
        <w:rPr>
          <w:rFonts w:ascii="Times New Roman" w:hAnsi="Times New Roman" w:cs="Times New Roman"/>
          <w:sz w:val="26"/>
          <w:szCs w:val="26"/>
        </w:rPr>
        <w:t xml:space="preserve"> рисунка в искусстве: основная и вспомогательная. Красота и разнообразие </w:t>
      </w:r>
      <w:r w:rsidRPr="00EA6088">
        <w:rPr>
          <w:rFonts w:ascii="Times New Roman" w:hAnsi="Times New Roman" w:cs="Times New Roman"/>
          <w:spacing w:val="2"/>
          <w:sz w:val="26"/>
          <w:szCs w:val="26"/>
        </w:rPr>
        <w:t xml:space="preserve">природы, человека, зданий, предметов, выраженные средствами рисунка. Изображение деревьев, птиц, животных: </w:t>
      </w:r>
      <w:r w:rsidRPr="00EA6088">
        <w:rPr>
          <w:rFonts w:ascii="Times New Roman" w:hAnsi="Times New Roman" w:cs="Times New Roman"/>
          <w:sz w:val="26"/>
          <w:szCs w:val="26"/>
        </w:rPr>
        <w:t>общие и характерные черты.</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Живопись. </w:t>
      </w:r>
      <w:r w:rsidRPr="00EA6088">
        <w:rPr>
          <w:rFonts w:ascii="Times New Roman" w:hAnsi="Times New Roman" w:cs="Times New Roman"/>
          <w:spacing w:val="2"/>
          <w:sz w:val="26"/>
          <w:szCs w:val="26"/>
        </w:rPr>
        <w:t xml:space="preserve">Живописные материалы. Красота и разнообразие природы, человека, зданий, предметов, выраженные </w:t>
      </w:r>
      <w:r w:rsidRPr="00EA6088">
        <w:rPr>
          <w:rFonts w:ascii="Times New Roman" w:hAnsi="Times New Roman" w:cs="Times New Roman"/>
          <w:sz w:val="26"/>
          <w:szCs w:val="26"/>
        </w:rPr>
        <w:t xml:space="preserve">средствами живописи. Цвет – основа языка живописи. </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Выбор средств художественной выразительности для создания живописного образа в соответствии с поставленными </w:t>
      </w:r>
      <w:r w:rsidRPr="00EA6088">
        <w:rPr>
          <w:rFonts w:ascii="Times New Roman" w:hAnsi="Times New Roman" w:cs="Times New Roman"/>
          <w:sz w:val="26"/>
          <w:szCs w:val="26"/>
        </w:rPr>
        <w:t>задачами. Образы природы и человека в живописи.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Скульптура. </w:t>
      </w:r>
      <w:r w:rsidRPr="00EA6088">
        <w:rPr>
          <w:rFonts w:ascii="Times New Roman" w:hAnsi="Times New Roman" w:cs="Times New Roman"/>
          <w:spacing w:val="2"/>
          <w:sz w:val="26"/>
          <w:szCs w:val="26"/>
        </w:rPr>
        <w:t xml:space="preserve">Материалы скульптуры и их роль в создании выразительного образа. Элементарные приёмы работы </w:t>
      </w:r>
      <w:r w:rsidRPr="00EA6088">
        <w:rPr>
          <w:rFonts w:ascii="Times New Roman" w:hAnsi="Times New Roman" w:cs="Times New Roman"/>
          <w:sz w:val="26"/>
          <w:szCs w:val="26"/>
        </w:rPr>
        <w:t xml:space="preserve">с пластическими скульптурными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глина — раскатывание, </w:t>
      </w:r>
      <w:r w:rsidRPr="00EA6088">
        <w:rPr>
          <w:rFonts w:ascii="Times New Roman" w:hAnsi="Times New Roman" w:cs="Times New Roman"/>
          <w:sz w:val="26"/>
          <w:szCs w:val="26"/>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Художественное конструирование и дизайн. </w:t>
      </w:r>
      <w:r w:rsidRPr="00EA6088">
        <w:rPr>
          <w:rFonts w:ascii="Times New Roman" w:hAnsi="Times New Roman" w:cs="Times New Roman"/>
          <w:sz w:val="26"/>
          <w:szCs w:val="26"/>
        </w:rPr>
        <w:t>Разнообразие материалов для художественного конструирования и моделирования (пластилин, бумага, картон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Элементарные приёмы работы с различными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 раскатывание, набор </w:t>
      </w:r>
      <w:r w:rsidRPr="00EA6088">
        <w:rPr>
          <w:rFonts w:ascii="Times New Roman" w:hAnsi="Times New Roman" w:cs="Times New Roman"/>
          <w:sz w:val="26"/>
          <w:szCs w:val="26"/>
        </w:rPr>
        <w:t xml:space="preserve">объёма, вытягивание формы; бумага и картон — сгибание, </w:t>
      </w:r>
      <w:r w:rsidRPr="00EA6088">
        <w:rPr>
          <w:rFonts w:ascii="Times New Roman" w:hAnsi="Times New Roman" w:cs="Times New Roman"/>
          <w:spacing w:val="2"/>
          <w:sz w:val="26"/>
          <w:szCs w:val="26"/>
        </w:rPr>
        <w:t xml:space="preserve">вырезание). Представление о возможностях использования </w:t>
      </w:r>
      <w:r w:rsidRPr="00EA6088">
        <w:rPr>
          <w:rFonts w:ascii="Times New Roman" w:hAnsi="Times New Roman" w:cs="Times New Roman"/>
          <w:sz w:val="26"/>
          <w:szCs w:val="26"/>
        </w:rPr>
        <w:t>навыков художественного конструирования и моделирования в жизни человека.</w:t>
      </w:r>
    </w:p>
    <w:p w:rsidR="00900C27" w:rsidRPr="00EA6088" w:rsidRDefault="00900C27" w:rsidP="00EA6088">
      <w:pPr>
        <w:pStyle w:val="ab"/>
        <w:spacing w:line="360" w:lineRule="auto"/>
        <w:ind w:firstLine="708"/>
        <w:rPr>
          <w:rFonts w:ascii="Times New Roman" w:hAnsi="Times New Roman" w:cs="Times New Roman"/>
          <w:sz w:val="26"/>
          <w:szCs w:val="26"/>
        </w:rPr>
      </w:pPr>
      <w:proofErr w:type="spellStart"/>
      <w:r w:rsidRPr="00EA6088">
        <w:rPr>
          <w:rFonts w:ascii="Times New Roman" w:hAnsi="Times New Roman" w:cs="Times New Roman"/>
          <w:b/>
          <w:bCs/>
          <w:spacing w:val="-4"/>
          <w:sz w:val="26"/>
          <w:szCs w:val="26"/>
        </w:rPr>
        <w:t>Декоративно­прикладное</w:t>
      </w:r>
      <w:proofErr w:type="spellEnd"/>
      <w:r w:rsidRPr="00EA6088">
        <w:rPr>
          <w:rFonts w:ascii="Times New Roman" w:hAnsi="Times New Roman" w:cs="Times New Roman"/>
          <w:b/>
          <w:bCs/>
          <w:spacing w:val="-4"/>
          <w:sz w:val="26"/>
          <w:szCs w:val="26"/>
        </w:rPr>
        <w:t xml:space="preserve"> искусство. </w:t>
      </w:r>
      <w:r w:rsidRPr="00EA6088">
        <w:rPr>
          <w:rFonts w:ascii="Times New Roman" w:hAnsi="Times New Roman" w:cs="Times New Roman"/>
          <w:spacing w:val="-4"/>
          <w:sz w:val="26"/>
          <w:szCs w:val="26"/>
        </w:rPr>
        <w:t xml:space="preserve">Истоки </w:t>
      </w:r>
      <w:proofErr w:type="spellStart"/>
      <w:r w:rsidRPr="00EA6088">
        <w:rPr>
          <w:rFonts w:ascii="Times New Roman" w:hAnsi="Times New Roman" w:cs="Times New Roman"/>
          <w:spacing w:val="-4"/>
          <w:sz w:val="26"/>
          <w:szCs w:val="26"/>
        </w:rPr>
        <w:t>декоративно­</w:t>
      </w:r>
      <w:r w:rsidRPr="00EA6088">
        <w:rPr>
          <w:rFonts w:ascii="Times New Roman" w:hAnsi="Times New Roman" w:cs="Times New Roman"/>
          <w:sz w:val="26"/>
          <w:szCs w:val="26"/>
        </w:rPr>
        <w:t>прикладного</w:t>
      </w:r>
      <w:proofErr w:type="spellEnd"/>
      <w:r w:rsidRPr="00EA6088">
        <w:rPr>
          <w:rFonts w:ascii="Times New Roman" w:hAnsi="Times New Roman" w:cs="Times New Roman"/>
          <w:sz w:val="26"/>
          <w:szCs w:val="26"/>
        </w:rPr>
        <w:t xml:space="preserve"> искусства и его роль в жизни человека. </w:t>
      </w:r>
      <w:proofErr w:type="gramStart"/>
      <w:r w:rsidRPr="00EA6088">
        <w:rPr>
          <w:rFonts w:ascii="Times New Roman" w:hAnsi="Times New Roman" w:cs="Times New Roman"/>
          <w:sz w:val="26"/>
          <w:szCs w:val="26"/>
        </w:rPr>
        <w:t xml:space="preserve">Понятие о синтетичном характере народной культуры (украшение </w:t>
      </w:r>
      <w:r w:rsidRPr="00EA6088">
        <w:rPr>
          <w:rFonts w:ascii="Times New Roman" w:hAnsi="Times New Roman" w:cs="Times New Roman"/>
          <w:spacing w:val="2"/>
          <w:sz w:val="26"/>
          <w:szCs w:val="26"/>
        </w:rPr>
        <w:t xml:space="preserve">жилища, предметов быта, орудий труда, костюма; музыка, </w:t>
      </w:r>
      <w:r w:rsidRPr="00EA6088">
        <w:rPr>
          <w:rFonts w:ascii="Times New Roman" w:hAnsi="Times New Roman" w:cs="Times New Roman"/>
          <w:sz w:val="26"/>
          <w:szCs w:val="26"/>
        </w:rPr>
        <w:t>песни, хороводы; былины, сказания, сказки).</w:t>
      </w:r>
      <w:proofErr w:type="gramEnd"/>
      <w:r w:rsidRPr="00EA6088">
        <w:rPr>
          <w:rFonts w:ascii="Times New Roman" w:hAnsi="Times New Roman" w:cs="Times New Roman"/>
          <w:sz w:val="26"/>
          <w:szCs w:val="26"/>
        </w:rPr>
        <w:t xml:space="preserve"> Образ человека в традиционной культуре. Представления народа о мужской </w:t>
      </w:r>
      <w:r w:rsidRPr="00EA6088">
        <w:rPr>
          <w:rFonts w:ascii="Times New Roman" w:hAnsi="Times New Roman" w:cs="Times New Roman"/>
          <w:spacing w:val="2"/>
          <w:sz w:val="26"/>
          <w:szCs w:val="26"/>
        </w:rPr>
        <w:t>и женской красоте, отражённые в изобразительном искус</w:t>
      </w:r>
      <w:r w:rsidRPr="00EA6088">
        <w:rPr>
          <w:rFonts w:ascii="Times New Roman" w:hAnsi="Times New Roman" w:cs="Times New Roman"/>
          <w:sz w:val="26"/>
          <w:szCs w:val="26"/>
        </w:rPr>
        <w:t xml:space="preserve">стве, сказках, песнях. Сказочные образы в народной культуре и </w:t>
      </w:r>
      <w:proofErr w:type="spellStart"/>
      <w:r w:rsidRPr="00EA6088">
        <w:rPr>
          <w:rFonts w:ascii="Times New Roman" w:hAnsi="Times New Roman" w:cs="Times New Roman"/>
          <w:sz w:val="26"/>
          <w:szCs w:val="26"/>
        </w:rPr>
        <w:t>декоративно­прикладном</w:t>
      </w:r>
      <w:proofErr w:type="spellEnd"/>
      <w:r w:rsidRPr="00EA6088">
        <w:rPr>
          <w:rFonts w:ascii="Times New Roman" w:hAnsi="Times New Roman" w:cs="Times New Roman"/>
          <w:sz w:val="26"/>
          <w:szCs w:val="26"/>
        </w:rPr>
        <w:t xml:space="preserve"> искусстве. Разнообразие форм в природе </w:t>
      </w:r>
      <w:r w:rsidRPr="00EA6088">
        <w:rPr>
          <w:rFonts w:ascii="Times New Roman" w:hAnsi="Times New Roman" w:cs="Times New Roman"/>
          <w:spacing w:val="2"/>
          <w:sz w:val="26"/>
          <w:szCs w:val="26"/>
        </w:rPr>
        <w:t xml:space="preserve">как основа декоративных форм в прикладном искусстве (цветы, раскраска бабочек, переплетение ветвей </w:t>
      </w:r>
      <w:r w:rsidRPr="00EA6088">
        <w:rPr>
          <w:rFonts w:ascii="Times New Roman" w:hAnsi="Times New Roman" w:cs="Times New Roman"/>
          <w:sz w:val="26"/>
          <w:szCs w:val="26"/>
        </w:rPr>
        <w:t>деревьев, морозные узоры на стекле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Ознакомление с произведениями народных художественных промыслов в России (с учётом местных условий).</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Азбука искусства. Как говорит искусство?</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pacing w:val="-2"/>
          <w:sz w:val="26"/>
          <w:szCs w:val="26"/>
        </w:rPr>
        <w:t xml:space="preserve">Композиция. </w:t>
      </w:r>
      <w:r w:rsidRPr="00EA6088">
        <w:rPr>
          <w:rFonts w:ascii="Times New Roman" w:hAnsi="Times New Roman" w:cs="Times New Roman"/>
          <w:spacing w:val="-2"/>
          <w:sz w:val="26"/>
          <w:szCs w:val="26"/>
        </w:rPr>
        <w:t>Элементарные приёмы композиции на плос</w:t>
      </w:r>
      <w:r w:rsidRPr="00EA6088">
        <w:rPr>
          <w:rFonts w:ascii="Times New Roman" w:hAnsi="Times New Roman" w:cs="Times New Roman"/>
          <w:spacing w:val="2"/>
          <w:sz w:val="26"/>
          <w:szCs w:val="26"/>
        </w:rPr>
        <w:t xml:space="preserve">кости и в пространстве. Понятия: горизонталь, вертикаль </w:t>
      </w:r>
      <w:r w:rsidRPr="00EA6088">
        <w:rPr>
          <w:rFonts w:ascii="Times New Roman" w:hAnsi="Times New Roman" w:cs="Times New Roman"/>
          <w:sz w:val="26"/>
          <w:szCs w:val="26"/>
        </w:rPr>
        <w:t xml:space="preserve">и диагональ в построении </w:t>
      </w:r>
      <w:r w:rsidRPr="00EA6088">
        <w:rPr>
          <w:rFonts w:ascii="Times New Roman" w:hAnsi="Times New Roman" w:cs="Times New Roman"/>
          <w:sz w:val="26"/>
          <w:szCs w:val="26"/>
        </w:rPr>
        <w:lastRenderedPageBreak/>
        <w:t>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EA6088">
        <w:rPr>
          <w:rFonts w:ascii="Times New Roman" w:hAnsi="Times New Roman" w:cs="Times New Roman"/>
          <w:sz w:val="26"/>
          <w:szCs w:val="26"/>
        </w:rPr>
        <w:t> </w:t>
      </w:r>
      <w:r w:rsidRPr="00EA6088">
        <w:rPr>
          <w:rFonts w:ascii="Times New Roman" w:hAnsi="Times New Roman" w:cs="Times New Roman"/>
          <w:sz w:val="26"/>
          <w:szCs w:val="26"/>
        </w:rPr>
        <w:t>д. Главное и второстепенное в композиции. Симметрия и асимметрия.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Цвет. </w:t>
      </w:r>
      <w:r w:rsidRPr="00EA6088">
        <w:rPr>
          <w:rFonts w:ascii="Times New Roman" w:hAnsi="Times New Roman" w:cs="Times New Roman"/>
          <w:sz w:val="26"/>
          <w:szCs w:val="26"/>
        </w:rPr>
        <w:t xml:space="preserve">Основные и составные цвета. Тёплые и холодные </w:t>
      </w:r>
      <w:r w:rsidRPr="00EA6088">
        <w:rPr>
          <w:rFonts w:ascii="Times New Roman" w:hAnsi="Times New Roman" w:cs="Times New Roman"/>
          <w:spacing w:val="2"/>
          <w:sz w:val="26"/>
          <w:szCs w:val="26"/>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EA6088">
        <w:rPr>
          <w:rFonts w:ascii="Times New Roman" w:hAnsi="Times New Roman" w:cs="Times New Roman"/>
          <w:sz w:val="26"/>
          <w:szCs w:val="26"/>
        </w:rPr>
        <w:t xml:space="preserve">новами </w:t>
      </w:r>
      <w:proofErr w:type="spellStart"/>
      <w:r w:rsidRPr="00EA6088">
        <w:rPr>
          <w:rFonts w:ascii="Times New Roman" w:hAnsi="Times New Roman" w:cs="Times New Roman"/>
          <w:sz w:val="26"/>
          <w:szCs w:val="26"/>
        </w:rPr>
        <w:t>цветоведения</w:t>
      </w:r>
      <w:proofErr w:type="spellEnd"/>
      <w:r w:rsidRPr="00EA6088">
        <w:rPr>
          <w:rFonts w:ascii="Times New Roman" w:hAnsi="Times New Roman" w:cs="Times New Roman"/>
          <w:sz w:val="26"/>
          <w:szCs w:val="26"/>
        </w:rPr>
        <w:t>. Передача с помощью цвета характера персонажа, его эмоционального состояния.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pacing w:val="2"/>
          <w:sz w:val="26"/>
          <w:szCs w:val="26"/>
        </w:rPr>
        <w:t xml:space="preserve">Линия. </w:t>
      </w:r>
      <w:proofErr w:type="gramStart"/>
      <w:r w:rsidRPr="00EA6088">
        <w:rPr>
          <w:rFonts w:ascii="Times New Roman" w:hAnsi="Times New Roman" w:cs="Times New Roman"/>
          <w:spacing w:val="2"/>
          <w:sz w:val="26"/>
          <w:szCs w:val="26"/>
        </w:rPr>
        <w:t xml:space="preserve">Многообразие линий (тонкие, толстые, прямые, </w:t>
      </w:r>
      <w:r w:rsidRPr="00EA6088">
        <w:rPr>
          <w:rFonts w:ascii="Times New Roman" w:hAnsi="Times New Roman" w:cs="Times New Roman"/>
          <w:sz w:val="26"/>
          <w:szCs w:val="26"/>
        </w:rPr>
        <w:t>волнистые, плавные, острые, закруглённые спиралью, летящие) и их знаковый характер.</w:t>
      </w:r>
      <w:proofErr w:type="gramEnd"/>
      <w:r w:rsidRPr="00EA6088">
        <w:rPr>
          <w:rFonts w:ascii="Times New Roman" w:hAnsi="Times New Roman" w:cs="Times New Roman"/>
          <w:sz w:val="26"/>
          <w:szCs w:val="26"/>
        </w:rPr>
        <w:t xml:space="preserve"> Линия, штрих, пятно и художественный образ. Передача с помощью линии эмоционального состояния природы, человека, животного.</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Форма. </w:t>
      </w:r>
      <w:r w:rsidRPr="00EA6088">
        <w:rPr>
          <w:rFonts w:ascii="Times New Roman" w:hAnsi="Times New Roman" w:cs="Times New Roman"/>
          <w:sz w:val="26"/>
          <w:szCs w:val="26"/>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A6088">
        <w:rPr>
          <w:rFonts w:ascii="Times New Roman" w:hAnsi="Times New Roman" w:cs="Times New Roman"/>
          <w:spacing w:val="2"/>
          <w:sz w:val="26"/>
          <w:szCs w:val="26"/>
        </w:rPr>
        <w:t>Трансформация форм. Влияние формы предмета на пред</w:t>
      </w:r>
      <w:r w:rsidRPr="00EA6088">
        <w:rPr>
          <w:rFonts w:ascii="Times New Roman" w:hAnsi="Times New Roman" w:cs="Times New Roman"/>
          <w:sz w:val="26"/>
          <w:szCs w:val="26"/>
        </w:rPr>
        <w:t>ставление о его характере. Силуэт.</w:t>
      </w:r>
    </w:p>
    <w:p w:rsidR="00900C27" w:rsidRPr="00EA6088" w:rsidRDefault="00900C27" w:rsidP="00EA6088">
      <w:pPr>
        <w:pStyle w:val="ab"/>
        <w:spacing w:line="360" w:lineRule="auto"/>
        <w:ind w:firstLine="708"/>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Объём. </w:t>
      </w:r>
      <w:r w:rsidRPr="00EA6088">
        <w:rPr>
          <w:rFonts w:ascii="Times New Roman" w:hAnsi="Times New Roman" w:cs="Times New Roman"/>
          <w:spacing w:val="2"/>
          <w:sz w:val="26"/>
          <w:szCs w:val="26"/>
        </w:rPr>
        <w:t xml:space="preserve">Объём в пространстве и объём на плоскости. </w:t>
      </w:r>
      <w:r w:rsidRPr="00EA6088">
        <w:rPr>
          <w:rFonts w:ascii="Times New Roman" w:hAnsi="Times New Roman" w:cs="Times New Roman"/>
          <w:sz w:val="26"/>
          <w:szCs w:val="26"/>
        </w:rPr>
        <w:t>Способы передачи объёма. Выразительность объёмных композиций.</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Ритм. </w:t>
      </w:r>
      <w:r w:rsidRPr="00EA6088">
        <w:rPr>
          <w:rFonts w:ascii="Times New Roman" w:hAnsi="Times New Roman" w:cs="Times New Roman"/>
          <w:spacing w:val="2"/>
          <w:sz w:val="26"/>
          <w:szCs w:val="26"/>
        </w:rPr>
        <w:t>Виды ритма (спокойный, замедленный, порыви</w:t>
      </w:r>
      <w:r w:rsidRPr="00EA6088">
        <w:rPr>
          <w:rFonts w:ascii="Times New Roman" w:hAnsi="Times New Roman" w:cs="Times New Roman"/>
          <w:sz w:val="26"/>
          <w:szCs w:val="26"/>
        </w:rPr>
        <w:t>стый, беспокойный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proofErr w:type="spellStart"/>
      <w:r w:rsidRPr="00EA6088">
        <w:rPr>
          <w:rFonts w:ascii="Times New Roman" w:hAnsi="Times New Roman" w:cs="Times New Roman"/>
          <w:sz w:val="26"/>
          <w:szCs w:val="26"/>
        </w:rPr>
        <w:t>декоративно­прикладном</w:t>
      </w:r>
      <w:proofErr w:type="spellEnd"/>
      <w:r w:rsidRPr="00EA6088">
        <w:rPr>
          <w:rFonts w:ascii="Times New Roman" w:hAnsi="Times New Roman" w:cs="Times New Roman"/>
          <w:sz w:val="26"/>
          <w:szCs w:val="26"/>
        </w:rPr>
        <w:t xml:space="preserve"> искусстве.</w:t>
      </w:r>
    </w:p>
    <w:p w:rsidR="00900C27" w:rsidRPr="00EA6088" w:rsidRDefault="00900C27" w:rsidP="00EA6088">
      <w:pPr>
        <w:pStyle w:val="ab"/>
        <w:spacing w:line="360" w:lineRule="auto"/>
        <w:ind w:firstLine="708"/>
        <w:rPr>
          <w:rFonts w:ascii="Times New Roman" w:hAnsi="Times New Roman" w:cs="Times New Roman"/>
          <w:b/>
          <w:bCs/>
          <w:i/>
          <w:iCs/>
          <w:spacing w:val="-2"/>
          <w:sz w:val="26"/>
          <w:szCs w:val="26"/>
        </w:rPr>
      </w:pPr>
      <w:r w:rsidRPr="00EA6088">
        <w:rPr>
          <w:rFonts w:ascii="Times New Roman" w:hAnsi="Times New Roman" w:cs="Times New Roman"/>
          <w:b/>
          <w:bCs/>
          <w:i/>
          <w:iCs/>
          <w:spacing w:val="-2"/>
          <w:sz w:val="26"/>
          <w:szCs w:val="26"/>
        </w:rPr>
        <w:t>Значимые темы искусства. О чём говорит искусство?</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Земля — наш общий дом. </w:t>
      </w:r>
      <w:r w:rsidRPr="00EA6088">
        <w:rPr>
          <w:rFonts w:ascii="Times New Roman" w:hAnsi="Times New Roman" w:cs="Times New Roman"/>
          <w:sz w:val="26"/>
          <w:szCs w:val="26"/>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w:t>
      </w:r>
      <w:r w:rsidRPr="00EA6088">
        <w:rPr>
          <w:rFonts w:ascii="Times New Roman" w:hAnsi="Times New Roman" w:cs="Times New Roman"/>
          <w:spacing w:val="2"/>
          <w:sz w:val="26"/>
          <w:szCs w:val="26"/>
        </w:rPr>
        <w:t>художественных материалов и сре</w:t>
      </w:r>
      <w:proofErr w:type="gramStart"/>
      <w:r w:rsidRPr="00EA6088">
        <w:rPr>
          <w:rFonts w:ascii="Times New Roman" w:hAnsi="Times New Roman" w:cs="Times New Roman"/>
          <w:spacing w:val="2"/>
          <w:sz w:val="26"/>
          <w:szCs w:val="26"/>
        </w:rPr>
        <w:t>дств дл</w:t>
      </w:r>
      <w:proofErr w:type="gramEnd"/>
      <w:r w:rsidRPr="00EA6088">
        <w:rPr>
          <w:rFonts w:ascii="Times New Roman" w:hAnsi="Times New Roman" w:cs="Times New Roman"/>
          <w:spacing w:val="2"/>
          <w:sz w:val="26"/>
          <w:szCs w:val="26"/>
        </w:rPr>
        <w:t xml:space="preserve">я создания выразительных образов природы. </w:t>
      </w:r>
      <w:r w:rsidRPr="00EA6088">
        <w:rPr>
          <w:rFonts w:ascii="Times New Roman" w:hAnsi="Times New Roman" w:cs="Times New Roman"/>
          <w:sz w:val="26"/>
          <w:szCs w:val="26"/>
        </w:rPr>
        <w:t>П</w:t>
      </w:r>
      <w:r w:rsidRPr="00EA6088">
        <w:rPr>
          <w:rFonts w:ascii="Times New Roman" w:hAnsi="Times New Roman" w:cs="Times New Roman"/>
          <w:spacing w:val="2"/>
          <w:sz w:val="26"/>
          <w:szCs w:val="26"/>
        </w:rPr>
        <w:t xml:space="preserve">остройки в природе: птичьи </w:t>
      </w:r>
      <w:r w:rsidRPr="00EA6088">
        <w:rPr>
          <w:rFonts w:ascii="Times New Roman" w:hAnsi="Times New Roman" w:cs="Times New Roman"/>
          <w:sz w:val="26"/>
          <w:szCs w:val="26"/>
        </w:rPr>
        <w:t>гнёзда, норы, ульи, панцирь черепахи, домик улитки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Восприятие и эмоциональная оценка шедевров русского </w:t>
      </w:r>
      <w:r w:rsidRPr="00EA6088">
        <w:rPr>
          <w:rFonts w:ascii="Times New Roman" w:hAnsi="Times New Roman" w:cs="Times New Roman"/>
          <w:spacing w:val="-2"/>
          <w:sz w:val="26"/>
          <w:szCs w:val="26"/>
        </w:rPr>
        <w:t>и зарубежного искусства, изображающих природу.</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Родина моя — Россия. </w:t>
      </w:r>
      <w:r w:rsidRPr="00EA6088">
        <w:rPr>
          <w:rFonts w:ascii="Times New Roman" w:hAnsi="Times New Roman" w:cs="Times New Roman"/>
          <w:sz w:val="26"/>
          <w:szCs w:val="26"/>
        </w:rPr>
        <w:t>Роль природных условий в ха</w:t>
      </w:r>
      <w:r w:rsidRPr="00EA6088">
        <w:rPr>
          <w:rFonts w:ascii="Times New Roman" w:hAnsi="Times New Roman" w:cs="Times New Roman"/>
          <w:spacing w:val="2"/>
          <w:sz w:val="26"/>
          <w:szCs w:val="26"/>
        </w:rPr>
        <w:t xml:space="preserve">рактере традиционной культуры народов России. Пейзажи </w:t>
      </w:r>
      <w:r w:rsidRPr="00EA6088">
        <w:rPr>
          <w:rFonts w:ascii="Times New Roman" w:hAnsi="Times New Roman" w:cs="Times New Roman"/>
          <w:sz w:val="26"/>
          <w:szCs w:val="26"/>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900C27" w:rsidRPr="00EA6088" w:rsidRDefault="00900C27" w:rsidP="00EA6088">
      <w:pPr>
        <w:pStyle w:val="ab"/>
        <w:spacing w:line="360" w:lineRule="auto"/>
        <w:ind w:firstLine="454"/>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Человек и человеческие взаимоотношения. </w:t>
      </w:r>
      <w:r w:rsidRPr="00EA6088">
        <w:rPr>
          <w:rFonts w:ascii="Times New Roman" w:hAnsi="Times New Roman" w:cs="Times New Roman"/>
          <w:spacing w:val="2"/>
          <w:sz w:val="26"/>
          <w:szCs w:val="26"/>
        </w:rPr>
        <w:t>Образ че</w:t>
      </w:r>
      <w:r w:rsidRPr="00EA6088">
        <w:rPr>
          <w:rFonts w:ascii="Times New Roman" w:hAnsi="Times New Roman" w:cs="Times New Roman"/>
          <w:sz w:val="26"/>
          <w:szCs w:val="26"/>
        </w:rPr>
        <w:t xml:space="preserve">ловека в разных культурах мира. Образ современника. Жанр портрета. Темы любви, дружбы, семьи в искусстве. </w:t>
      </w:r>
      <w:proofErr w:type="gramStart"/>
      <w:r w:rsidRPr="00EA6088">
        <w:rPr>
          <w:rFonts w:ascii="Times New Roman" w:hAnsi="Times New Roman" w:cs="Times New Roman"/>
          <w:sz w:val="26"/>
          <w:szCs w:val="26"/>
        </w:rPr>
        <w:t>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Образы персонажей, вызывающие гнев, раздражение, презрение.</w:t>
      </w:r>
      <w:proofErr w:type="gramEnd"/>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Искусство дарит людям красоту. </w:t>
      </w:r>
      <w:r w:rsidRPr="00EA6088">
        <w:rPr>
          <w:rFonts w:ascii="Times New Roman" w:hAnsi="Times New Roman" w:cs="Times New Roman"/>
          <w:sz w:val="26"/>
          <w:szCs w:val="26"/>
        </w:rPr>
        <w:t>Искусство вокруг нас сегодня. Использование различных художественных матери</w:t>
      </w:r>
      <w:r w:rsidRPr="00EA6088">
        <w:rPr>
          <w:rFonts w:ascii="Times New Roman" w:hAnsi="Times New Roman" w:cs="Times New Roman"/>
          <w:spacing w:val="2"/>
          <w:sz w:val="26"/>
          <w:szCs w:val="26"/>
        </w:rPr>
        <w:t>алов и сре</w:t>
      </w:r>
      <w:proofErr w:type="gramStart"/>
      <w:r w:rsidRPr="00EA6088">
        <w:rPr>
          <w:rFonts w:ascii="Times New Roman" w:hAnsi="Times New Roman" w:cs="Times New Roman"/>
          <w:spacing w:val="2"/>
          <w:sz w:val="26"/>
          <w:szCs w:val="26"/>
        </w:rPr>
        <w:t>дств дл</w:t>
      </w:r>
      <w:proofErr w:type="gramEnd"/>
      <w:r w:rsidRPr="00EA6088">
        <w:rPr>
          <w:rFonts w:ascii="Times New Roman" w:hAnsi="Times New Roman" w:cs="Times New Roman"/>
          <w:spacing w:val="2"/>
          <w:sz w:val="26"/>
          <w:szCs w:val="26"/>
        </w:rPr>
        <w:t xml:space="preserve">я создания проектов красивых, удобных </w:t>
      </w:r>
      <w:r w:rsidRPr="00EA6088">
        <w:rPr>
          <w:rFonts w:ascii="Times New Roman" w:hAnsi="Times New Roman" w:cs="Times New Roman"/>
          <w:sz w:val="26"/>
          <w:szCs w:val="26"/>
        </w:rPr>
        <w:t>и выразительных предметов быта, видов транспорта. Пред</w:t>
      </w:r>
      <w:r w:rsidRPr="00EA6088">
        <w:rPr>
          <w:rFonts w:ascii="Times New Roman" w:hAnsi="Times New Roman" w:cs="Times New Roman"/>
          <w:spacing w:val="2"/>
          <w:sz w:val="26"/>
          <w:szCs w:val="26"/>
        </w:rPr>
        <w:t xml:space="preserve">ставление о роли изобразительных (пластических) искусств </w:t>
      </w:r>
      <w:r w:rsidRPr="00EA6088">
        <w:rPr>
          <w:rFonts w:ascii="Times New Roman" w:hAnsi="Times New Roman" w:cs="Times New Roman"/>
          <w:sz w:val="26"/>
          <w:szCs w:val="26"/>
        </w:rPr>
        <w:t>в повседневной жизни человека, в организации его матери</w:t>
      </w:r>
      <w:r w:rsidRPr="00EA6088">
        <w:rPr>
          <w:rFonts w:ascii="Times New Roman" w:hAnsi="Times New Roman" w:cs="Times New Roman"/>
          <w:spacing w:val="2"/>
          <w:sz w:val="26"/>
          <w:szCs w:val="26"/>
        </w:rPr>
        <w:t xml:space="preserve">ального </w:t>
      </w:r>
      <w:proofErr w:type="spellStart"/>
      <w:r w:rsidRPr="00EA6088">
        <w:rPr>
          <w:rFonts w:ascii="Times New Roman" w:hAnsi="Times New Roman" w:cs="Times New Roman"/>
          <w:spacing w:val="2"/>
          <w:sz w:val="26"/>
          <w:szCs w:val="26"/>
        </w:rPr>
        <w:t>окружения</w:t>
      </w:r>
      <w:proofErr w:type="gramStart"/>
      <w:r w:rsidRPr="00EA6088">
        <w:rPr>
          <w:rFonts w:ascii="Times New Roman" w:hAnsi="Times New Roman" w:cs="Times New Roman"/>
          <w:spacing w:val="2"/>
          <w:sz w:val="26"/>
          <w:szCs w:val="26"/>
        </w:rPr>
        <w:t>.</w:t>
      </w:r>
      <w:r w:rsidRPr="00EA6088">
        <w:rPr>
          <w:rFonts w:ascii="Times New Roman" w:hAnsi="Times New Roman" w:cs="Times New Roman"/>
          <w:spacing w:val="-2"/>
          <w:sz w:val="26"/>
          <w:szCs w:val="26"/>
        </w:rPr>
        <w:t>Ж</w:t>
      </w:r>
      <w:proofErr w:type="gramEnd"/>
      <w:r w:rsidRPr="00EA6088">
        <w:rPr>
          <w:rFonts w:ascii="Times New Roman" w:hAnsi="Times New Roman" w:cs="Times New Roman"/>
          <w:spacing w:val="-2"/>
          <w:sz w:val="26"/>
          <w:szCs w:val="26"/>
        </w:rPr>
        <w:t>анр</w:t>
      </w:r>
      <w:proofErr w:type="spellEnd"/>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натюрморта. Художественное конструирование и оформление помещений и парков, транспорта и посуды, мебели и одежды, книг и игрушек.</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 xml:space="preserve">Опыт </w:t>
      </w:r>
      <w:proofErr w:type="spellStart"/>
      <w:r w:rsidRPr="00EA6088">
        <w:rPr>
          <w:rFonts w:ascii="Times New Roman" w:hAnsi="Times New Roman" w:cs="Times New Roman"/>
          <w:b/>
          <w:bCs/>
          <w:i/>
          <w:iCs/>
          <w:sz w:val="26"/>
          <w:szCs w:val="26"/>
        </w:rPr>
        <w:t>художественно­творческой</w:t>
      </w:r>
      <w:proofErr w:type="spellEnd"/>
      <w:r w:rsidRPr="00EA6088">
        <w:rPr>
          <w:rFonts w:ascii="Times New Roman" w:hAnsi="Times New Roman" w:cs="Times New Roman"/>
          <w:b/>
          <w:bCs/>
          <w:i/>
          <w:iCs/>
          <w:sz w:val="26"/>
          <w:szCs w:val="26"/>
        </w:rPr>
        <w:t xml:space="preserve"> деятельности</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Участие в различных видах изобразительной, </w:t>
      </w:r>
      <w:proofErr w:type="spellStart"/>
      <w:r w:rsidRPr="00EA6088">
        <w:rPr>
          <w:rFonts w:ascii="Times New Roman" w:hAnsi="Times New Roman" w:cs="Times New Roman"/>
          <w:sz w:val="26"/>
          <w:szCs w:val="26"/>
        </w:rPr>
        <w:t>декоративно­прикладной</w:t>
      </w:r>
      <w:proofErr w:type="spellEnd"/>
      <w:r w:rsidRPr="00EA6088">
        <w:rPr>
          <w:rFonts w:ascii="Times New Roman" w:hAnsi="Times New Roman" w:cs="Times New Roman"/>
          <w:sz w:val="26"/>
          <w:szCs w:val="26"/>
        </w:rPr>
        <w:t xml:space="preserve"> и </w:t>
      </w:r>
      <w:proofErr w:type="spellStart"/>
      <w:r w:rsidRPr="00EA6088">
        <w:rPr>
          <w:rFonts w:ascii="Times New Roman" w:hAnsi="Times New Roman" w:cs="Times New Roman"/>
          <w:sz w:val="26"/>
          <w:szCs w:val="26"/>
        </w:rPr>
        <w:t>художественно­конструкторской</w:t>
      </w:r>
      <w:proofErr w:type="spellEnd"/>
      <w:r w:rsidRPr="00EA6088">
        <w:rPr>
          <w:rFonts w:ascii="Times New Roman" w:hAnsi="Times New Roman" w:cs="Times New Roman"/>
          <w:sz w:val="26"/>
          <w:szCs w:val="26"/>
        </w:rPr>
        <w:t xml:space="preserve"> деятельности. </w:t>
      </w:r>
      <w:r w:rsidRPr="00EA6088">
        <w:rPr>
          <w:rFonts w:ascii="Times New Roman" w:hAnsi="Times New Roman" w:cs="Times New Roman"/>
          <w:spacing w:val="2"/>
          <w:sz w:val="26"/>
          <w:szCs w:val="26"/>
        </w:rPr>
        <w:t xml:space="preserve">Освоение основ рисунка, живописи, скульптуры, </w:t>
      </w:r>
      <w:proofErr w:type="spellStart"/>
      <w:r w:rsidRPr="00EA6088">
        <w:rPr>
          <w:rFonts w:ascii="Times New Roman" w:hAnsi="Times New Roman" w:cs="Times New Roman"/>
          <w:spacing w:val="2"/>
          <w:sz w:val="26"/>
          <w:szCs w:val="26"/>
        </w:rPr>
        <w:t>деко</w:t>
      </w:r>
      <w:r w:rsidRPr="00EA6088">
        <w:rPr>
          <w:rFonts w:ascii="Times New Roman" w:hAnsi="Times New Roman" w:cs="Times New Roman"/>
          <w:sz w:val="26"/>
          <w:szCs w:val="26"/>
        </w:rPr>
        <w:t>ративно­прикладного</w:t>
      </w:r>
      <w:proofErr w:type="spellEnd"/>
      <w:r w:rsidRPr="00EA6088">
        <w:rPr>
          <w:rFonts w:ascii="Times New Roman" w:hAnsi="Times New Roman" w:cs="Times New Roman"/>
          <w:sz w:val="26"/>
          <w:szCs w:val="26"/>
        </w:rPr>
        <w:t xml:space="preserve"> искусства. </w:t>
      </w:r>
      <w:proofErr w:type="gramStart"/>
      <w:r w:rsidRPr="00EA6088">
        <w:rPr>
          <w:rFonts w:ascii="Times New Roman" w:hAnsi="Times New Roman" w:cs="Times New Roman"/>
          <w:spacing w:val="2"/>
          <w:sz w:val="26"/>
          <w:szCs w:val="26"/>
        </w:rPr>
        <w:t>Овладение основами художественной грамоты: компози</w:t>
      </w:r>
      <w:r w:rsidRPr="00EA6088">
        <w:rPr>
          <w:rFonts w:ascii="Times New Roman" w:hAnsi="Times New Roman" w:cs="Times New Roman"/>
          <w:sz w:val="26"/>
          <w:szCs w:val="26"/>
        </w:rPr>
        <w:t>цией, формой, ритмом, линией, цветом, объёмом, фактурой.</w:t>
      </w:r>
      <w:proofErr w:type="gramEnd"/>
      <w:r w:rsidRPr="00EA6088">
        <w:rPr>
          <w:rFonts w:ascii="Times New Roman" w:hAnsi="Times New Roman" w:cs="Times New Roman"/>
          <w:sz w:val="26"/>
          <w:szCs w:val="26"/>
        </w:rPr>
        <w:t xml:space="preserve"> Создание моделей предметов бытового окружения человека. Овладение элементарными навыками лепки и </w:t>
      </w:r>
      <w:proofErr w:type="spellStart"/>
      <w:r w:rsidRPr="00EA6088">
        <w:rPr>
          <w:rFonts w:ascii="Times New Roman" w:hAnsi="Times New Roman" w:cs="Times New Roman"/>
          <w:sz w:val="26"/>
          <w:szCs w:val="26"/>
        </w:rPr>
        <w:t>бумагопластики</w:t>
      </w:r>
      <w:proofErr w:type="spellEnd"/>
      <w:r w:rsidRPr="00EA6088">
        <w:rPr>
          <w:rFonts w:ascii="Times New Roman" w:hAnsi="Times New Roman" w:cs="Times New Roman"/>
          <w:sz w:val="26"/>
          <w:szCs w:val="26"/>
        </w:rPr>
        <w:t>.</w:t>
      </w:r>
    </w:p>
    <w:p w:rsidR="00900C27" w:rsidRPr="00EA6088" w:rsidRDefault="00900C27" w:rsidP="00EA6088">
      <w:pPr>
        <w:pStyle w:val="ab"/>
        <w:spacing w:line="360"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lastRenderedPageBreak/>
        <w:t>Выбор и применение выразительных сре</w:t>
      </w:r>
      <w:proofErr w:type="gramStart"/>
      <w:r w:rsidRPr="00EA6088">
        <w:rPr>
          <w:rFonts w:ascii="Times New Roman" w:hAnsi="Times New Roman" w:cs="Times New Roman"/>
          <w:spacing w:val="2"/>
          <w:sz w:val="26"/>
          <w:szCs w:val="26"/>
        </w:rPr>
        <w:t>дств дл</w:t>
      </w:r>
      <w:proofErr w:type="gramEnd"/>
      <w:r w:rsidRPr="00EA6088">
        <w:rPr>
          <w:rFonts w:ascii="Times New Roman" w:hAnsi="Times New Roman" w:cs="Times New Roman"/>
          <w:spacing w:val="2"/>
          <w:sz w:val="26"/>
          <w:szCs w:val="26"/>
        </w:rPr>
        <w:t>я реали</w:t>
      </w:r>
      <w:r w:rsidRPr="00EA6088">
        <w:rPr>
          <w:rFonts w:ascii="Times New Roman" w:hAnsi="Times New Roman" w:cs="Times New Roman"/>
          <w:sz w:val="26"/>
          <w:szCs w:val="26"/>
        </w:rPr>
        <w:t>зации собственного замысла в рисунке, живописи, аппликации, художественном конструировании.</w:t>
      </w:r>
    </w:p>
    <w:p w:rsidR="00900C27" w:rsidRPr="00EA6088" w:rsidRDefault="00900C27" w:rsidP="00EA6088">
      <w:pPr>
        <w:pStyle w:val="ab"/>
        <w:spacing w:line="360"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Выбор и применение выразительных сре</w:t>
      </w:r>
      <w:proofErr w:type="gramStart"/>
      <w:r w:rsidRPr="00EA6088">
        <w:rPr>
          <w:rFonts w:ascii="Times New Roman" w:hAnsi="Times New Roman" w:cs="Times New Roman"/>
          <w:spacing w:val="2"/>
          <w:sz w:val="26"/>
          <w:szCs w:val="26"/>
        </w:rPr>
        <w:t>дств дл</w:t>
      </w:r>
      <w:proofErr w:type="gramEnd"/>
      <w:r w:rsidRPr="00EA6088">
        <w:rPr>
          <w:rFonts w:ascii="Times New Roman" w:hAnsi="Times New Roman" w:cs="Times New Roman"/>
          <w:spacing w:val="2"/>
          <w:sz w:val="26"/>
          <w:szCs w:val="26"/>
        </w:rPr>
        <w:t>я реали</w:t>
      </w:r>
      <w:r w:rsidRPr="00EA6088">
        <w:rPr>
          <w:rFonts w:ascii="Times New Roman" w:hAnsi="Times New Roman" w:cs="Times New Roman"/>
          <w:sz w:val="26"/>
          <w:szCs w:val="26"/>
        </w:rPr>
        <w:t xml:space="preserve">зации собственного замысла в рисунке, живописи, аппликации, художественном конструировании. </w:t>
      </w:r>
      <w:proofErr w:type="gramStart"/>
      <w:r w:rsidRPr="00EA6088">
        <w:rPr>
          <w:rFonts w:ascii="Times New Roman" w:hAnsi="Times New Roman" w:cs="Times New Roman"/>
          <w:sz w:val="26"/>
          <w:szCs w:val="26"/>
        </w:rPr>
        <w:t xml:space="preserve">Передача настроения в творческой работе с помощью цвета, </w:t>
      </w:r>
      <w:r w:rsidRPr="00EA6088">
        <w:rPr>
          <w:rFonts w:ascii="Times New Roman" w:hAnsi="Times New Roman" w:cs="Times New Roman"/>
          <w:iCs/>
          <w:sz w:val="26"/>
          <w:szCs w:val="26"/>
        </w:rPr>
        <w:t>тона</w:t>
      </w:r>
      <w:r w:rsidRPr="00EA6088">
        <w:rPr>
          <w:rFonts w:ascii="Times New Roman" w:hAnsi="Times New Roman" w:cs="Times New Roman"/>
          <w:sz w:val="26"/>
          <w:szCs w:val="26"/>
        </w:rPr>
        <w:t xml:space="preserve">, композиции, пространства, линии, штриха, пятна, объёма, </w:t>
      </w:r>
      <w:r w:rsidRPr="00EA6088">
        <w:rPr>
          <w:rFonts w:ascii="Times New Roman" w:hAnsi="Times New Roman" w:cs="Times New Roman"/>
          <w:iCs/>
          <w:sz w:val="26"/>
          <w:szCs w:val="26"/>
        </w:rPr>
        <w:t>фактуры материала</w:t>
      </w:r>
      <w:r w:rsidRPr="00EA6088">
        <w:rPr>
          <w:rFonts w:ascii="Times New Roman" w:hAnsi="Times New Roman" w:cs="Times New Roman"/>
          <w:sz w:val="26"/>
          <w:szCs w:val="26"/>
        </w:rPr>
        <w:t>.</w:t>
      </w:r>
      <w:proofErr w:type="gramEnd"/>
    </w:p>
    <w:p w:rsidR="00900C27" w:rsidRPr="00EA6088" w:rsidRDefault="00900C27" w:rsidP="00EA6088">
      <w:pPr>
        <w:pStyle w:val="ab"/>
        <w:spacing w:line="360" w:lineRule="auto"/>
        <w:ind w:firstLine="454"/>
        <w:rPr>
          <w:rFonts w:ascii="Times New Roman" w:hAnsi="Times New Roman" w:cs="Times New Roman"/>
          <w:sz w:val="26"/>
          <w:szCs w:val="26"/>
        </w:rPr>
      </w:pPr>
      <w:proofErr w:type="gramStart"/>
      <w:r w:rsidRPr="00EA6088">
        <w:rPr>
          <w:rFonts w:ascii="Times New Roman" w:hAnsi="Times New Roman" w:cs="Times New Roman"/>
          <w:spacing w:val="2"/>
          <w:sz w:val="26"/>
          <w:szCs w:val="26"/>
        </w:rPr>
        <w:t>Использование в индивидуальной и коллективной дея</w:t>
      </w:r>
      <w:r w:rsidRPr="00EA6088">
        <w:rPr>
          <w:rFonts w:ascii="Times New Roman" w:hAnsi="Times New Roman" w:cs="Times New Roman"/>
          <w:sz w:val="26"/>
          <w:szCs w:val="26"/>
        </w:rPr>
        <w:t xml:space="preserve">тельности различных художественных техник и материалов: </w:t>
      </w:r>
      <w:r w:rsidRPr="00EA6088">
        <w:rPr>
          <w:rFonts w:ascii="Times New Roman" w:hAnsi="Times New Roman" w:cs="Times New Roman"/>
          <w:iCs/>
          <w:spacing w:val="2"/>
          <w:sz w:val="26"/>
          <w:szCs w:val="26"/>
        </w:rPr>
        <w:t>коллажа</w:t>
      </w:r>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iCs/>
          <w:spacing w:val="2"/>
          <w:sz w:val="26"/>
          <w:szCs w:val="26"/>
        </w:rPr>
        <w:t>граттажа</w:t>
      </w:r>
      <w:proofErr w:type="spellEnd"/>
      <w:r w:rsidRPr="00EA6088">
        <w:rPr>
          <w:rFonts w:ascii="Times New Roman" w:hAnsi="Times New Roman" w:cs="Times New Roman"/>
          <w:spacing w:val="2"/>
          <w:sz w:val="26"/>
          <w:szCs w:val="26"/>
        </w:rPr>
        <w:t xml:space="preserve">, аппликации, компьютерной анимации, натурной мультипликации,  бумажной пластики, гуаши, акварели, </w:t>
      </w:r>
      <w:r w:rsidRPr="00EA6088">
        <w:rPr>
          <w:rFonts w:ascii="Times New Roman" w:hAnsi="Times New Roman" w:cs="Times New Roman"/>
          <w:iCs/>
          <w:spacing w:val="2"/>
          <w:sz w:val="26"/>
          <w:szCs w:val="26"/>
        </w:rPr>
        <w:t>пастели</w:t>
      </w:r>
      <w:r w:rsidRPr="00EA6088">
        <w:rPr>
          <w:rFonts w:ascii="Times New Roman" w:hAnsi="Times New Roman" w:cs="Times New Roman"/>
          <w:spacing w:val="2"/>
          <w:sz w:val="26"/>
          <w:szCs w:val="26"/>
        </w:rPr>
        <w:t xml:space="preserve">, </w:t>
      </w:r>
      <w:r w:rsidRPr="00EA6088">
        <w:rPr>
          <w:rFonts w:ascii="Times New Roman" w:hAnsi="Times New Roman" w:cs="Times New Roman"/>
          <w:iCs/>
          <w:spacing w:val="2"/>
          <w:sz w:val="26"/>
          <w:szCs w:val="26"/>
        </w:rPr>
        <w:t>восковых</w:t>
      </w:r>
      <w:r w:rsidRPr="00EA6088">
        <w:rPr>
          <w:rFonts w:ascii="Times New Roman" w:hAnsi="Times New Roman" w:cs="Times New Roman"/>
          <w:iCs/>
          <w:sz w:val="26"/>
          <w:szCs w:val="26"/>
        </w:rPr>
        <w:t xml:space="preserve"> мелков</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туши</w:t>
      </w:r>
      <w:r w:rsidRPr="00EA6088">
        <w:rPr>
          <w:rFonts w:ascii="Times New Roman" w:hAnsi="Times New Roman" w:cs="Times New Roman"/>
          <w:sz w:val="26"/>
          <w:szCs w:val="26"/>
        </w:rPr>
        <w:t xml:space="preserve">, карандаша, фломастеров, </w:t>
      </w:r>
      <w:r w:rsidRPr="00EA6088">
        <w:rPr>
          <w:rFonts w:ascii="Times New Roman" w:hAnsi="Times New Roman" w:cs="Times New Roman"/>
          <w:iCs/>
          <w:sz w:val="26"/>
          <w:szCs w:val="26"/>
        </w:rPr>
        <w:t>пластилина</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глины</w:t>
      </w:r>
      <w:r w:rsidRPr="00EA6088">
        <w:rPr>
          <w:rFonts w:ascii="Times New Roman" w:hAnsi="Times New Roman" w:cs="Times New Roman"/>
          <w:sz w:val="26"/>
          <w:szCs w:val="26"/>
        </w:rPr>
        <w:t>, подручных и природных материалов.</w:t>
      </w:r>
      <w:proofErr w:type="gramEnd"/>
    </w:p>
    <w:p w:rsidR="00900C27" w:rsidRPr="00EA6088" w:rsidRDefault="00900C27" w:rsidP="00EA6088">
      <w:pPr>
        <w:pStyle w:val="ab"/>
        <w:spacing w:line="360"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Участие в обсуждении содержания и выразительных сре</w:t>
      </w:r>
      <w:proofErr w:type="gramStart"/>
      <w:r w:rsidRPr="00EA6088">
        <w:rPr>
          <w:rFonts w:ascii="Times New Roman" w:hAnsi="Times New Roman" w:cs="Times New Roman"/>
          <w:spacing w:val="-2"/>
          <w:sz w:val="26"/>
          <w:szCs w:val="26"/>
        </w:rPr>
        <w:t xml:space="preserve">дств </w:t>
      </w:r>
      <w:r w:rsidRPr="00EA6088">
        <w:rPr>
          <w:rFonts w:ascii="Times New Roman" w:hAnsi="Times New Roman" w:cs="Times New Roman"/>
          <w:sz w:val="26"/>
          <w:szCs w:val="26"/>
        </w:rPr>
        <w:t>пр</w:t>
      </w:r>
      <w:proofErr w:type="gramEnd"/>
      <w:r w:rsidRPr="00EA6088">
        <w:rPr>
          <w:rFonts w:ascii="Times New Roman" w:hAnsi="Times New Roman" w:cs="Times New Roman"/>
          <w:sz w:val="26"/>
          <w:szCs w:val="26"/>
        </w:rPr>
        <w:t>оизведений изобразительного искусства, выражение своего отношения к произведению.</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8. Музыка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Музыка в жизни человека.</w:t>
      </w:r>
      <w:r w:rsidRPr="00EA6088">
        <w:rPr>
          <w:rFonts w:ascii="Times New Roman" w:hAnsi="Times New Roman" w:cs="Times New Roman"/>
          <w:sz w:val="26"/>
          <w:szCs w:val="26"/>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Обобщённое представление об основных </w:t>
      </w:r>
      <w:proofErr w:type="spellStart"/>
      <w:r w:rsidRPr="00EA6088">
        <w:rPr>
          <w:rFonts w:ascii="Times New Roman" w:hAnsi="Times New Roman" w:cs="Times New Roman"/>
          <w:spacing w:val="2"/>
          <w:sz w:val="26"/>
          <w:szCs w:val="26"/>
        </w:rPr>
        <w:t>образно­эмо</w:t>
      </w:r>
      <w:r w:rsidRPr="00EA6088">
        <w:rPr>
          <w:rFonts w:ascii="Times New Roman" w:hAnsi="Times New Roman" w:cs="Times New Roman"/>
          <w:sz w:val="26"/>
          <w:szCs w:val="26"/>
        </w:rPr>
        <w:t>ци</w:t>
      </w:r>
      <w:r w:rsidRPr="00EA6088">
        <w:rPr>
          <w:rFonts w:ascii="Times New Roman" w:hAnsi="Times New Roman" w:cs="Times New Roman"/>
          <w:spacing w:val="2"/>
          <w:sz w:val="26"/>
          <w:szCs w:val="26"/>
        </w:rPr>
        <w:t>ональных</w:t>
      </w:r>
      <w:proofErr w:type="spellEnd"/>
      <w:r w:rsidRPr="00EA6088">
        <w:rPr>
          <w:rFonts w:ascii="Times New Roman" w:hAnsi="Times New Roman" w:cs="Times New Roman"/>
          <w:spacing w:val="2"/>
          <w:sz w:val="26"/>
          <w:szCs w:val="26"/>
        </w:rPr>
        <w:t xml:space="preserve"> сферах музыки и о многообразии музыкальных </w:t>
      </w:r>
      <w:r w:rsidRPr="00EA6088">
        <w:rPr>
          <w:rFonts w:ascii="Times New Roman" w:hAnsi="Times New Roman" w:cs="Times New Roman"/>
          <w:sz w:val="26"/>
          <w:szCs w:val="26"/>
        </w:rPr>
        <w:t xml:space="preserve">жанров и стилей. Песня, танец, марш и их разновидности. </w:t>
      </w:r>
      <w:proofErr w:type="spellStart"/>
      <w:r w:rsidRPr="00EA6088">
        <w:rPr>
          <w:rFonts w:ascii="Times New Roman" w:hAnsi="Times New Roman" w:cs="Times New Roman"/>
          <w:sz w:val="26"/>
          <w:szCs w:val="26"/>
        </w:rPr>
        <w:t>Песенность</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танцевальность</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маршевость</w:t>
      </w:r>
      <w:proofErr w:type="spellEnd"/>
      <w:r w:rsidRPr="00EA6088">
        <w:rPr>
          <w:rFonts w:ascii="Times New Roman" w:hAnsi="Times New Roman" w:cs="Times New Roman"/>
          <w:sz w:val="26"/>
          <w:szCs w:val="26"/>
        </w:rPr>
        <w:t>. Опера, балет, симфония, концерт.</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Отечественные народные музыкальные традиции. Твор</w:t>
      </w:r>
      <w:r w:rsidRPr="00EA6088">
        <w:rPr>
          <w:rFonts w:ascii="Times New Roman" w:hAnsi="Times New Roman" w:cs="Times New Roman"/>
          <w:sz w:val="26"/>
          <w:szCs w:val="26"/>
        </w:rPr>
        <w:t xml:space="preserve">чество народов России. </w:t>
      </w:r>
      <w:proofErr w:type="gramStart"/>
      <w:r w:rsidRPr="00EA6088">
        <w:rPr>
          <w:rFonts w:ascii="Times New Roman" w:hAnsi="Times New Roman" w:cs="Times New Roman"/>
          <w:sz w:val="26"/>
          <w:szCs w:val="26"/>
        </w:rPr>
        <w:t xml:space="preserve">Музыкальный и поэтический фольклор: песни, танцы, действа, обряды, скороговорки, загадки, </w:t>
      </w:r>
      <w:proofErr w:type="spellStart"/>
      <w:r w:rsidRPr="00EA6088">
        <w:rPr>
          <w:rFonts w:ascii="Times New Roman" w:hAnsi="Times New Roman" w:cs="Times New Roman"/>
          <w:spacing w:val="2"/>
          <w:sz w:val="26"/>
          <w:szCs w:val="26"/>
        </w:rPr>
        <w:t>игры­драматизации</w:t>
      </w:r>
      <w:proofErr w:type="spellEnd"/>
      <w:r w:rsidRPr="00EA6088">
        <w:rPr>
          <w:rFonts w:ascii="Times New Roman" w:hAnsi="Times New Roman" w:cs="Times New Roman"/>
          <w:spacing w:val="2"/>
          <w:sz w:val="26"/>
          <w:szCs w:val="26"/>
        </w:rPr>
        <w:t>.</w:t>
      </w:r>
      <w:proofErr w:type="gramEnd"/>
      <w:r w:rsidRPr="00EA6088">
        <w:rPr>
          <w:rFonts w:ascii="Times New Roman" w:hAnsi="Times New Roman" w:cs="Times New Roman"/>
          <w:spacing w:val="2"/>
          <w:sz w:val="26"/>
          <w:szCs w:val="26"/>
        </w:rPr>
        <w:t xml:space="preserve"> Историческое прошлое в музыкальных </w:t>
      </w:r>
      <w:r w:rsidRPr="00EA6088">
        <w:rPr>
          <w:rFonts w:ascii="Times New Roman" w:hAnsi="Times New Roman" w:cs="Times New Roman"/>
          <w:sz w:val="26"/>
          <w:szCs w:val="26"/>
        </w:rPr>
        <w:t xml:space="preserve">образах. Народная и профессиональная музыка. Сочинения </w:t>
      </w:r>
      <w:r w:rsidRPr="00EA6088">
        <w:rPr>
          <w:rFonts w:ascii="Times New Roman" w:hAnsi="Times New Roman" w:cs="Times New Roman"/>
          <w:spacing w:val="2"/>
          <w:sz w:val="26"/>
          <w:szCs w:val="26"/>
        </w:rPr>
        <w:t xml:space="preserve">отечественных композиторов о Родине. Духовная музыка в </w:t>
      </w:r>
      <w:r w:rsidRPr="00EA6088">
        <w:rPr>
          <w:rFonts w:ascii="Times New Roman" w:hAnsi="Times New Roman" w:cs="Times New Roman"/>
          <w:sz w:val="26"/>
          <w:szCs w:val="26"/>
        </w:rPr>
        <w:t>творчестве композиторов.</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Основные закономерности музыкального </w:t>
      </w:r>
      <w:proofErr w:type="spellStart"/>
      <w:r w:rsidRPr="00EA6088">
        <w:rPr>
          <w:rFonts w:ascii="Times New Roman" w:hAnsi="Times New Roman" w:cs="Times New Roman"/>
          <w:b/>
          <w:bCs/>
          <w:spacing w:val="-2"/>
          <w:sz w:val="26"/>
          <w:szCs w:val="26"/>
        </w:rPr>
        <w:t>искусства</w:t>
      </w:r>
      <w:proofErr w:type="gramStart"/>
      <w:r w:rsidRPr="00EA6088">
        <w:rPr>
          <w:rFonts w:ascii="Times New Roman" w:hAnsi="Times New Roman" w:cs="Times New Roman"/>
          <w:b/>
          <w:bCs/>
          <w:spacing w:val="-2"/>
          <w:sz w:val="26"/>
          <w:szCs w:val="26"/>
        </w:rPr>
        <w:t>.</w:t>
      </w:r>
      <w:r w:rsidRPr="00EA6088">
        <w:rPr>
          <w:rFonts w:ascii="Times New Roman" w:hAnsi="Times New Roman" w:cs="Times New Roman"/>
          <w:spacing w:val="-2"/>
          <w:sz w:val="26"/>
          <w:szCs w:val="26"/>
        </w:rPr>
        <w:t>И</w:t>
      </w:r>
      <w:proofErr w:type="gramEnd"/>
      <w:r w:rsidRPr="00EA6088">
        <w:rPr>
          <w:rFonts w:ascii="Times New Roman" w:hAnsi="Times New Roman" w:cs="Times New Roman"/>
          <w:spacing w:val="-2"/>
          <w:sz w:val="26"/>
          <w:szCs w:val="26"/>
        </w:rPr>
        <w:t>н</w:t>
      </w:r>
      <w:r w:rsidRPr="00EA6088">
        <w:rPr>
          <w:rFonts w:ascii="Times New Roman" w:hAnsi="Times New Roman" w:cs="Times New Roman"/>
          <w:sz w:val="26"/>
          <w:szCs w:val="26"/>
        </w:rPr>
        <w:t>тонационно­образная</w:t>
      </w:r>
      <w:proofErr w:type="spellEnd"/>
      <w:r w:rsidRPr="00EA6088">
        <w:rPr>
          <w:rFonts w:ascii="Times New Roman" w:hAnsi="Times New Roman" w:cs="Times New Roman"/>
          <w:sz w:val="26"/>
          <w:szCs w:val="26"/>
        </w:rPr>
        <w:t xml:space="preserve"> природа музыкального искусства. </w:t>
      </w:r>
      <w:r w:rsidRPr="00EA6088">
        <w:rPr>
          <w:rFonts w:ascii="Times New Roman" w:hAnsi="Times New Roman" w:cs="Times New Roman"/>
          <w:sz w:val="26"/>
          <w:szCs w:val="26"/>
        </w:rPr>
        <w:lastRenderedPageBreak/>
        <w:t>Вы</w:t>
      </w:r>
      <w:r w:rsidRPr="00EA6088">
        <w:rPr>
          <w:rFonts w:ascii="Times New Roman" w:hAnsi="Times New Roman" w:cs="Times New Roman"/>
          <w:spacing w:val="-2"/>
          <w:sz w:val="26"/>
          <w:szCs w:val="26"/>
        </w:rPr>
        <w:t>разительность и изобразительность в музыке. Интонация как озвученное состояние, выражение эмоций и мыслей человека.</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Интонации музыкальные и речевые. Сходство и различия. Интонация — источник музыкальной речи. Основные сред</w:t>
      </w:r>
      <w:r w:rsidRPr="00EA6088">
        <w:rPr>
          <w:rFonts w:ascii="Times New Roman" w:hAnsi="Times New Roman" w:cs="Times New Roman"/>
          <w:spacing w:val="2"/>
          <w:sz w:val="26"/>
          <w:szCs w:val="26"/>
        </w:rPr>
        <w:t xml:space="preserve">ства музыкальной выразительности (мелодия, ритм, темп, </w:t>
      </w:r>
      <w:r w:rsidRPr="00EA6088">
        <w:rPr>
          <w:rFonts w:ascii="Times New Roman" w:hAnsi="Times New Roman" w:cs="Times New Roman"/>
          <w:sz w:val="26"/>
          <w:szCs w:val="26"/>
        </w:rPr>
        <w:t>динамика, тембр и</w:t>
      </w:r>
      <w:r w:rsidRPr="00EA6088">
        <w:rPr>
          <w:rFonts w:ascii="Times New Roman" w:hAnsi="Times New Roman" w:cs="Times New Roman"/>
          <w:sz w:val="26"/>
          <w:szCs w:val="26"/>
        </w:rPr>
        <w:t> </w:t>
      </w:r>
      <w:r w:rsidRPr="00EA6088">
        <w:rPr>
          <w:rFonts w:ascii="Times New Roman" w:hAnsi="Times New Roman" w:cs="Times New Roman"/>
          <w:sz w:val="26"/>
          <w:szCs w:val="26"/>
        </w:rPr>
        <w:t>др.).</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Музыкальная речь как способ общения между людьми, её эмоциональное воздействие. Композитор — исполнитель — </w:t>
      </w:r>
      <w:r w:rsidRPr="00EA6088">
        <w:rPr>
          <w:rFonts w:ascii="Times New Roman" w:hAnsi="Times New Roman" w:cs="Times New Roman"/>
          <w:spacing w:val="2"/>
          <w:sz w:val="26"/>
          <w:szCs w:val="26"/>
        </w:rPr>
        <w:t xml:space="preserve">слушатель. Особенности музыкальной речи в сочинениях </w:t>
      </w:r>
      <w:r w:rsidRPr="00EA6088">
        <w:rPr>
          <w:rFonts w:ascii="Times New Roman" w:hAnsi="Times New Roman" w:cs="Times New Roman"/>
          <w:sz w:val="26"/>
          <w:szCs w:val="26"/>
        </w:rPr>
        <w:t>композиторов, её выразительный смысл. Нотная запись как способ фиксации музыкальной речи. Элементы нотной грамоты.</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Развитие музыки — сопоставление и столкновение чувств </w:t>
      </w:r>
      <w:r w:rsidRPr="00EA6088">
        <w:rPr>
          <w:rFonts w:ascii="Times New Roman" w:hAnsi="Times New Roman" w:cs="Times New Roman"/>
          <w:spacing w:val="2"/>
          <w:sz w:val="26"/>
          <w:szCs w:val="26"/>
        </w:rPr>
        <w:t>и мыслей человека, музыкальных интонаций, тем, художе</w:t>
      </w:r>
      <w:r w:rsidRPr="00EA6088">
        <w:rPr>
          <w:rFonts w:ascii="Times New Roman" w:hAnsi="Times New Roman" w:cs="Times New Roman"/>
          <w:sz w:val="26"/>
          <w:szCs w:val="26"/>
        </w:rPr>
        <w:t>ственных образов. Основные приёмы музыкального развития (повтор и контраст).</w:t>
      </w:r>
    </w:p>
    <w:p w:rsidR="00900C27" w:rsidRPr="00EA6088" w:rsidRDefault="00900C27" w:rsidP="00EA6088">
      <w:pPr>
        <w:pStyle w:val="ab"/>
        <w:spacing w:line="360"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 xml:space="preserve">Формы построения музыки как обобщённое выражение </w:t>
      </w:r>
      <w:proofErr w:type="spellStart"/>
      <w:r w:rsidRPr="00EA6088">
        <w:rPr>
          <w:rFonts w:ascii="Times New Roman" w:hAnsi="Times New Roman" w:cs="Times New Roman"/>
          <w:sz w:val="26"/>
          <w:szCs w:val="26"/>
        </w:rPr>
        <w:t>художественно­образного</w:t>
      </w:r>
      <w:proofErr w:type="spellEnd"/>
      <w:r w:rsidRPr="00EA6088">
        <w:rPr>
          <w:rFonts w:ascii="Times New Roman" w:hAnsi="Times New Roman" w:cs="Times New Roman"/>
          <w:sz w:val="26"/>
          <w:szCs w:val="26"/>
        </w:rPr>
        <w:t xml:space="preserve"> содержания произведений. </w:t>
      </w:r>
    </w:p>
    <w:p w:rsidR="00900C27" w:rsidRPr="00EA6088" w:rsidRDefault="00900C27" w:rsidP="00EA6088">
      <w:pPr>
        <w:pStyle w:val="ab"/>
        <w:spacing w:line="360" w:lineRule="auto"/>
        <w:ind w:firstLine="709"/>
        <w:rPr>
          <w:rFonts w:ascii="Times New Roman" w:hAnsi="Times New Roman" w:cs="Times New Roman"/>
          <w:spacing w:val="-2"/>
          <w:sz w:val="26"/>
          <w:szCs w:val="26"/>
        </w:rPr>
      </w:pPr>
      <w:r w:rsidRPr="00EA6088">
        <w:rPr>
          <w:rFonts w:ascii="Times New Roman" w:hAnsi="Times New Roman" w:cs="Times New Roman"/>
          <w:b/>
          <w:bCs/>
          <w:sz w:val="26"/>
          <w:szCs w:val="26"/>
        </w:rPr>
        <w:t>Музыкальная картина мира.</w:t>
      </w:r>
      <w:r w:rsidRPr="00EA6088">
        <w:rPr>
          <w:rFonts w:ascii="Times New Roman" w:hAnsi="Times New Roman" w:cs="Times New Roman"/>
          <w:sz w:val="26"/>
          <w:szCs w:val="26"/>
        </w:rPr>
        <w:t xml:space="preserve"> Интонационное богатство </w:t>
      </w:r>
      <w:r w:rsidRPr="00EA6088">
        <w:rPr>
          <w:rFonts w:ascii="Times New Roman" w:hAnsi="Times New Roman" w:cs="Times New Roman"/>
          <w:spacing w:val="2"/>
          <w:sz w:val="26"/>
          <w:szCs w:val="26"/>
        </w:rPr>
        <w:t xml:space="preserve">музыкального мира. Общие представления о музыкальной </w:t>
      </w:r>
      <w:r w:rsidRPr="00EA6088">
        <w:rPr>
          <w:rFonts w:ascii="Times New Roman" w:hAnsi="Times New Roman" w:cs="Times New Roman"/>
          <w:spacing w:val="-2"/>
          <w:sz w:val="26"/>
          <w:szCs w:val="26"/>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EA6088">
        <w:rPr>
          <w:rFonts w:ascii="Times New Roman" w:hAnsi="Times New Roman" w:cs="Times New Roman"/>
          <w:spacing w:val="-2"/>
          <w:sz w:val="26"/>
          <w:szCs w:val="26"/>
        </w:rPr>
        <w:noBreakHyphen/>
        <w:t xml:space="preserve"> и телепередачи, видеофильмы, звукозаписи (CD, DVD).</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4"/>
          <w:sz w:val="26"/>
          <w:szCs w:val="26"/>
        </w:rPr>
        <w:t>Различные виды музыки: вокальная, инструментальная; соль</w:t>
      </w:r>
      <w:r w:rsidRPr="00EA6088">
        <w:rPr>
          <w:rFonts w:ascii="Times New Roman" w:hAnsi="Times New Roman" w:cs="Times New Roman"/>
          <w:sz w:val="26"/>
          <w:szCs w:val="26"/>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pacing w:val="-4"/>
          <w:sz w:val="26"/>
          <w:szCs w:val="26"/>
        </w:rPr>
        <w:t>Народное и профессиональное музыкальное творчество раз</w:t>
      </w:r>
      <w:r w:rsidRPr="00EA6088">
        <w:rPr>
          <w:rFonts w:ascii="Times New Roman" w:hAnsi="Times New Roman" w:cs="Times New Roman"/>
          <w:sz w:val="26"/>
          <w:szCs w:val="26"/>
        </w:rPr>
        <w:t xml:space="preserve">ных стран мира. Многообразие этнокультурных, исторически сложившихся традиций. Региональные </w:t>
      </w:r>
      <w:proofErr w:type="spellStart"/>
      <w:r w:rsidRPr="00EA6088">
        <w:rPr>
          <w:rFonts w:ascii="Times New Roman" w:hAnsi="Times New Roman" w:cs="Times New Roman"/>
          <w:sz w:val="26"/>
          <w:szCs w:val="26"/>
        </w:rPr>
        <w:t>музыкально­поэтические</w:t>
      </w:r>
      <w:proofErr w:type="spellEnd"/>
      <w:r w:rsidRPr="00EA6088">
        <w:rPr>
          <w:rFonts w:ascii="Times New Roman" w:hAnsi="Times New Roman" w:cs="Times New Roman"/>
          <w:sz w:val="26"/>
          <w:szCs w:val="26"/>
        </w:rPr>
        <w:t xml:space="preserve"> традиции: содержание, образная сфера и музыкальный язык.</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lastRenderedPageBreak/>
        <w:t>9. Технология (Труд)</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Общекультурные и </w:t>
      </w:r>
      <w:proofErr w:type="spellStart"/>
      <w:r w:rsidRPr="00EA6088">
        <w:rPr>
          <w:rFonts w:ascii="Times New Roman" w:hAnsi="Times New Roman" w:cs="Times New Roman"/>
          <w:b/>
          <w:bCs/>
          <w:sz w:val="26"/>
          <w:szCs w:val="26"/>
        </w:rPr>
        <w:t>общетрудовые</w:t>
      </w:r>
      <w:proofErr w:type="spellEnd"/>
      <w:r w:rsidRPr="00EA6088">
        <w:rPr>
          <w:rFonts w:ascii="Times New Roman" w:hAnsi="Times New Roman" w:cs="Times New Roman"/>
          <w:b/>
          <w:bCs/>
          <w:sz w:val="26"/>
          <w:szCs w:val="26"/>
        </w:rPr>
        <w:t xml:space="preserve"> компетенции. Основы культуры труда, самообслуживания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Трудовая деятельность и её значение в жизни человека. </w:t>
      </w:r>
      <w:r w:rsidRPr="00EA6088">
        <w:rPr>
          <w:rFonts w:ascii="Times New Roman" w:hAnsi="Times New Roman" w:cs="Times New Roman"/>
          <w:sz w:val="26"/>
          <w:szCs w:val="26"/>
        </w:rPr>
        <w:t xml:space="preserve">Рукотворный мир как результат труда человека; разнообразие предметов рукотворного мира (техника, предметы быта и </w:t>
      </w:r>
      <w:proofErr w:type="spellStart"/>
      <w:r w:rsidRPr="00EA6088">
        <w:rPr>
          <w:rFonts w:ascii="Times New Roman" w:hAnsi="Times New Roman" w:cs="Times New Roman"/>
          <w:sz w:val="26"/>
          <w:szCs w:val="26"/>
        </w:rPr>
        <w:t>декоративно­прикладного</w:t>
      </w:r>
      <w:proofErr w:type="spellEnd"/>
      <w:r w:rsidRPr="00EA6088">
        <w:rPr>
          <w:rFonts w:ascii="Times New Roman" w:hAnsi="Times New Roman" w:cs="Times New Roman"/>
          <w:sz w:val="26"/>
          <w:szCs w:val="26"/>
        </w:rPr>
        <w:t xml:space="preserve"> искусства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spacing w:val="2"/>
          <w:sz w:val="26"/>
          <w:szCs w:val="26"/>
        </w:rPr>
        <w:t>Элементарные общие правила создания предметов руко</w:t>
      </w:r>
      <w:r w:rsidRPr="00EA6088">
        <w:rPr>
          <w:rFonts w:ascii="Times New Roman" w:hAnsi="Times New Roman" w:cs="Times New Roman"/>
          <w:sz w:val="26"/>
          <w:szCs w:val="26"/>
        </w:rPr>
        <w:t>т</w:t>
      </w:r>
      <w:r w:rsidRPr="00EA6088">
        <w:rPr>
          <w:rFonts w:ascii="Times New Roman" w:hAnsi="Times New Roman" w:cs="Times New Roman"/>
          <w:spacing w:val="-2"/>
          <w:sz w:val="26"/>
          <w:szCs w:val="26"/>
        </w:rPr>
        <w:t>ворного мира (удобство, эстетическая выразительность, проч</w:t>
      </w:r>
      <w:r w:rsidRPr="00EA6088">
        <w:rPr>
          <w:rFonts w:ascii="Times New Roman" w:hAnsi="Times New Roman" w:cs="Times New Roman"/>
          <w:sz w:val="26"/>
          <w:szCs w:val="26"/>
        </w:rPr>
        <w:t xml:space="preserve">ность; гармония предметов и окружающей среды). Бережное </w:t>
      </w:r>
      <w:r w:rsidRPr="00EA6088">
        <w:rPr>
          <w:rFonts w:ascii="Times New Roman" w:hAnsi="Times New Roman" w:cs="Times New Roman"/>
          <w:spacing w:val="2"/>
          <w:sz w:val="26"/>
          <w:szCs w:val="26"/>
        </w:rPr>
        <w:t>отношение к природе как источнику сырьевых ресурсов. Мастера и их профессии.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EA6088">
        <w:rPr>
          <w:rFonts w:ascii="Times New Roman" w:hAnsi="Times New Roman" w:cs="Times New Roman"/>
          <w:iCs/>
          <w:spacing w:val="-2"/>
          <w:sz w:val="26"/>
          <w:szCs w:val="26"/>
        </w:rPr>
        <w:t>распределение рабочего времени</w:t>
      </w:r>
      <w:r w:rsidRPr="00EA6088">
        <w:rPr>
          <w:rFonts w:ascii="Times New Roman" w:hAnsi="Times New Roman" w:cs="Times New Roman"/>
          <w:spacing w:val="-2"/>
          <w:sz w:val="26"/>
          <w:szCs w:val="26"/>
        </w:rPr>
        <w:t>. Отбор и анализ информа</w:t>
      </w:r>
      <w:r w:rsidRPr="00EA6088">
        <w:rPr>
          <w:rFonts w:ascii="Times New Roman" w:hAnsi="Times New Roman" w:cs="Times New Roman"/>
          <w:spacing w:val="2"/>
          <w:sz w:val="26"/>
          <w:szCs w:val="26"/>
        </w:rPr>
        <w:t xml:space="preserve">ции (из учебника и других дидактических материалов), её </w:t>
      </w:r>
      <w:r w:rsidRPr="00EA6088">
        <w:rPr>
          <w:rFonts w:ascii="Times New Roman" w:hAnsi="Times New Roman" w:cs="Times New Roman"/>
          <w:sz w:val="26"/>
          <w:szCs w:val="26"/>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EA6088">
        <w:rPr>
          <w:rFonts w:ascii="Times New Roman" w:hAnsi="Times New Roman" w:cs="Times New Roman"/>
          <w:sz w:val="26"/>
          <w:szCs w:val="26"/>
        </w:rPr>
        <w:t>индивидуальные проекты</w:t>
      </w:r>
      <w:proofErr w:type="gramEnd"/>
      <w:r w:rsidRPr="00EA6088">
        <w:rPr>
          <w:rFonts w:ascii="Times New Roman" w:hAnsi="Times New Roman" w:cs="Times New Roman"/>
          <w:sz w:val="26"/>
          <w:szCs w:val="26"/>
        </w:rPr>
        <w:t xml:space="preserve">. Культура межличностных отношений в совместной деятельности. </w:t>
      </w:r>
      <w:proofErr w:type="gramStart"/>
      <w:r w:rsidRPr="00EA6088">
        <w:rPr>
          <w:rFonts w:ascii="Times New Roman" w:hAnsi="Times New Roman" w:cs="Times New Roman"/>
          <w:sz w:val="26"/>
          <w:szCs w:val="26"/>
        </w:rPr>
        <w:t>Результат проектной деятельности — изделия, услуги (например, помощь ветеранам, пенсионерам, инвалидам), праздники и</w:t>
      </w:r>
      <w:r w:rsidRPr="00EA6088">
        <w:rPr>
          <w:rFonts w:ascii="Times New Roman" w:hAnsi="Times New Roman" w:cs="Times New Roman"/>
          <w:sz w:val="26"/>
          <w:szCs w:val="26"/>
        </w:rPr>
        <w:t> </w:t>
      </w:r>
      <w:r w:rsidRPr="00EA6088">
        <w:rPr>
          <w:rFonts w:ascii="Times New Roman" w:hAnsi="Times New Roman" w:cs="Times New Roman"/>
          <w:sz w:val="26"/>
          <w:szCs w:val="26"/>
        </w:rPr>
        <w:t>т.п.</w:t>
      </w:r>
      <w:proofErr w:type="gramEnd"/>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Выполнение доступных видов работ по самообслужива</w:t>
      </w:r>
      <w:r w:rsidRPr="00EA6088">
        <w:rPr>
          <w:rFonts w:ascii="Times New Roman" w:hAnsi="Times New Roman" w:cs="Times New Roman"/>
          <w:sz w:val="26"/>
          <w:szCs w:val="26"/>
        </w:rPr>
        <w:t>нию, домашнему труду, оказание доступных видов помощи малышам, взрослым и сверстникам.</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lastRenderedPageBreak/>
        <w:t>Технология ручной обработки материалов</w:t>
      </w:r>
      <w:r w:rsidRPr="00EA6088">
        <w:rPr>
          <w:rStyle w:val="15"/>
          <w:spacing w:val="2"/>
          <w:sz w:val="26"/>
          <w:szCs w:val="26"/>
        </w:rPr>
        <w:footnoteReference w:id="2"/>
      </w:r>
      <w:r w:rsidRPr="00EA6088">
        <w:rPr>
          <w:rFonts w:ascii="Times New Roman" w:hAnsi="Times New Roman" w:cs="Times New Roman"/>
          <w:b/>
          <w:bCs/>
          <w:sz w:val="26"/>
          <w:szCs w:val="26"/>
        </w:rPr>
        <w:t>. Элементы графической грамоты.</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EA6088">
        <w:rPr>
          <w:rFonts w:ascii="Times New Roman" w:hAnsi="Times New Roman" w:cs="Times New Roman"/>
          <w:iCs/>
          <w:sz w:val="26"/>
          <w:szCs w:val="26"/>
        </w:rPr>
        <w:t>Многообразие материалов и их практическое применение в жизни</w:t>
      </w:r>
      <w:r w:rsidRPr="00EA6088">
        <w:rPr>
          <w:rFonts w:ascii="Times New Roman" w:hAnsi="Times New Roman" w:cs="Times New Roman"/>
          <w:sz w:val="26"/>
          <w:szCs w:val="26"/>
        </w:rPr>
        <w:t>.</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Подготовка материалов к работе. Экономное расходование материалов. </w:t>
      </w:r>
      <w:r w:rsidRPr="00EA6088">
        <w:rPr>
          <w:rFonts w:ascii="Times New Roman" w:hAnsi="Times New Roman" w:cs="Times New Roman"/>
          <w:iCs/>
          <w:sz w:val="26"/>
          <w:szCs w:val="26"/>
        </w:rPr>
        <w:t xml:space="preserve">Выбор материалов по их </w:t>
      </w:r>
      <w:proofErr w:type="spellStart"/>
      <w:r w:rsidRPr="00EA6088">
        <w:rPr>
          <w:rFonts w:ascii="Times New Roman" w:hAnsi="Times New Roman" w:cs="Times New Roman"/>
          <w:iCs/>
          <w:sz w:val="26"/>
          <w:szCs w:val="26"/>
        </w:rPr>
        <w:t>декоративно­художе</w:t>
      </w:r>
      <w:r w:rsidRPr="00EA6088">
        <w:rPr>
          <w:rFonts w:ascii="Times New Roman" w:hAnsi="Times New Roman" w:cs="Times New Roman"/>
          <w:iCs/>
          <w:spacing w:val="2"/>
          <w:sz w:val="26"/>
          <w:szCs w:val="26"/>
        </w:rPr>
        <w:t>ственным</w:t>
      </w:r>
      <w:proofErr w:type="spellEnd"/>
      <w:r w:rsidRPr="00EA6088">
        <w:rPr>
          <w:rFonts w:ascii="Times New Roman" w:hAnsi="Times New Roman" w:cs="Times New Roman"/>
          <w:iCs/>
          <w:spacing w:val="2"/>
          <w:sz w:val="26"/>
          <w:szCs w:val="26"/>
        </w:rPr>
        <w:t xml:space="preserve"> и конструктивным свойствам, использование </w:t>
      </w:r>
      <w:r w:rsidRPr="00EA6088">
        <w:rPr>
          <w:rFonts w:ascii="Times New Roman" w:hAnsi="Times New Roman" w:cs="Times New Roman"/>
          <w:iCs/>
          <w:sz w:val="26"/>
          <w:szCs w:val="26"/>
        </w:rPr>
        <w:t>соответствующих способов обработки материалов в зависимости от назначения изделия</w:t>
      </w:r>
      <w:r w:rsidRPr="00EA6088">
        <w:rPr>
          <w:rFonts w:ascii="Times New Roman" w:hAnsi="Times New Roman" w:cs="Times New Roman"/>
          <w:sz w:val="26"/>
          <w:szCs w:val="26"/>
        </w:rPr>
        <w:t>.</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sz w:val="26"/>
          <w:szCs w:val="26"/>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Cs/>
          <w:sz w:val="26"/>
          <w:szCs w:val="26"/>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EA6088">
        <w:rPr>
          <w:rFonts w:ascii="Times New Roman" w:hAnsi="Times New Roman" w:cs="Times New Roman"/>
          <w:iCs/>
          <w:spacing w:val="2"/>
          <w:sz w:val="26"/>
          <w:szCs w:val="26"/>
        </w:rPr>
        <w:t xml:space="preserve">сборка, отделка изделия; проверка изделия в действии, </w:t>
      </w:r>
      <w:r w:rsidRPr="00EA6088">
        <w:rPr>
          <w:rFonts w:ascii="Times New Roman" w:hAnsi="Times New Roman" w:cs="Times New Roman"/>
          <w:iCs/>
          <w:sz w:val="26"/>
          <w:szCs w:val="26"/>
        </w:rPr>
        <w:t>внесение необходимых дополнений и изменений</w:t>
      </w:r>
      <w:r w:rsidRPr="00EA6088">
        <w:rPr>
          <w:rFonts w:ascii="Times New Roman" w:hAnsi="Times New Roman" w:cs="Times New Roman"/>
          <w:sz w:val="26"/>
          <w:szCs w:val="26"/>
        </w:rPr>
        <w:t xml:space="preserve">. </w:t>
      </w:r>
      <w:proofErr w:type="gramStart"/>
      <w:r w:rsidRPr="00EA6088">
        <w:rPr>
          <w:rFonts w:ascii="Times New Roman" w:hAnsi="Times New Roman" w:cs="Times New Roman"/>
          <w:sz w:val="26"/>
          <w:szCs w:val="26"/>
        </w:rPr>
        <w:t xml:space="preserve">Называние </w:t>
      </w:r>
      <w:r w:rsidRPr="00EA6088">
        <w:rPr>
          <w:rFonts w:ascii="Times New Roman" w:hAnsi="Times New Roman" w:cs="Times New Roman"/>
          <w:spacing w:val="2"/>
          <w:sz w:val="26"/>
          <w:szCs w:val="26"/>
        </w:rPr>
        <w:t xml:space="preserve">и выполнение основных технологических операций ручной </w:t>
      </w:r>
      <w:r w:rsidRPr="00EA6088">
        <w:rPr>
          <w:rFonts w:ascii="Times New Roman" w:hAnsi="Times New Roman" w:cs="Times New Roman"/>
          <w:sz w:val="26"/>
          <w:szCs w:val="26"/>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сборка изделия (клеевое, </w:t>
      </w:r>
      <w:r w:rsidRPr="00EA6088">
        <w:rPr>
          <w:rFonts w:ascii="Times New Roman" w:hAnsi="Times New Roman" w:cs="Times New Roman"/>
          <w:spacing w:val="2"/>
          <w:sz w:val="26"/>
          <w:szCs w:val="26"/>
        </w:rPr>
        <w:t>ниточное, проволочное, винтовое и другие виды соедине</w:t>
      </w:r>
      <w:r w:rsidRPr="00EA6088">
        <w:rPr>
          <w:rFonts w:ascii="Times New Roman" w:hAnsi="Times New Roman" w:cs="Times New Roman"/>
          <w:sz w:val="26"/>
          <w:szCs w:val="26"/>
        </w:rPr>
        <w:t>ния), отделка изделия или его деталей (окрашивание, вышивка, аппликация и</w:t>
      </w:r>
      <w:r w:rsidRPr="00EA6088">
        <w:rPr>
          <w:rFonts w:ascii="Times New Roman" w:hAnsi="Times New Roman" w:cs="Times New Roman"/>
          <w:sz w:val="26"/>
          <w:szCs w:val="26"/>
        </w:rPr>
        <w:t> </w:t>
      </w:r>
      <w:r w:rsidRPr="00EA6088">
        <w:rPr>
          <w:rFonts w:ascii="Times New Roman" w:hAnsi="Times New Roman" w:cs="Times New Roman"/>
          <w:sz w:val="26"/>
          <w:szCs w:val="26"/>
        </w:rPr>
        <w:t>др.).</w:t>
      </w:r>
      <w:proofErr w:type="gramEnd"/>
      <w:r w:rsidRPr="00EA6088">
        <w:rPr>
          <w:rFonts w:ascii="Times New Roman" w:hAnsi="Times New Roman" w:cs="Times New Roman"/>
          <w:sz w:val="26"/>
          <w:szCs w:val="26"/>
        </w:rPr>
        <w:t xml:space="preserve">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Использование измерений и построений для решения </w:t>
      </w:r>
      <w:r w:rsidRPr="00EA6088">
        <w:rPr>
          <w:rFonts w:ascii="Times New Roman" w:hAnsi="Times New Roman" w:cs="Times New Roman"/>
          <w:sz w:val="26"/>
          <w:szCs w:val="26"/>
        </w:rPr>
        <w:t>практических задач. Виды условных графических изображе</w:t>
      </w:r>
      <w:r w:rsidRPr="00EA6088">
        <w:rPr>
          <w:rFonts w:ascii="Times New Roman" w:hAnsi="Times New Roman" w:cs="Times New Roman"/>
          <w:spacing w:val="2"/>
          <w:sz w:val="26"/>
          <w:szCs w:val="26"/>
        </w:rPr>
        <w:t xml:space="preserve">ний: рисунок, простейший чертёж, эскиз, </w:t>
      </w:r>
      <w:r w:rsidRPr="00EA6088">
        <w:rPr>
          <w:rFonts w:ascii="Times New Roman" w:hAnsi="Times New Roman" w:cs="Times New Roman"/>
          <w:spacing w:val="2"/>
          <w:sz w:val="26"/>
          <w:szCs w:val="26"/>
        </w:rPr>
        <w:lastRenderedPageBreak/>
        <w:t xml:space="preserve">развёртка, схема (их узнавание). </w:t>
      </w:r>
      <w:proofErr w:type="gramStart"/>
      <w:r w:rsidRPr="00EA6088">
        <w:rPr>
          <w:rFonts w:ascii="Times New Roman" w:hAnsi="Times New Roman" w:cs="Times New Roman"/>
          <w:spacing w:val="2"/>
          <w:sz w:val="26"/>
          <w:szCs w:val="26"/>
        </w:rPr>
        <w:t>Назначение линий чертежа (контур, линия</w:t>
      </w:r>
      <w:r w:rsidRPr="00EA6088">
        <w:rPr>
          <w:rFonts w:ascii="Times New Roman" w:hAnsi="Times New Roman" w:cs="Times New Roman"/>
          <w:sz w:val="26"/>
          <w:szCs w:val="26"/>
        </w:rPr>
        <w:t xml:space="preserve"> надреза, сгиба, размерная, осевая, центровая, </w:t>
      </w:r>
      <w:r w:rsidRPr="00EA6088">
        <w:rPr>
          <w:rFonts w:ascii="Times New Roman" w:hAnsi="Times New Roman" w:cs="Times New Roman"/>
          <w:iCs/>
          <w:sz w:val="26"/>
          <w:szCs w:val="26"/>
        </w:rPr>
        <w:t>разрыва</w:t>
      </w:r>
      <w:r w:rsidRPr="00EA6088">
        <w:rPr>
          <w:rFonts w:ascii="Times New Roman" w:hAnsi="Times New Roman" w:cs="Times New Roman"/>
          <w:sz w:val="26"/>
          <w:szCs w:val="26"/>
        </w:rPr>
        <w:t>).</w:t>
      </w:r>
      <w:proofErr w:type="gramEnd"/>
      <w:r w:rsidRPr="00EA6088">
        <w:rPr>
          <w:rFonts w:ascii="Times New Roman" w:hAnsi="Times New Roman" w:cs="Times New Roman"/>
          <w:sz w:val="26"/>
          <w:szCs w:val="26"/>
        </w:rPr>
        <w:t xml:space="preserve"> Чте</w:t>
      </w:r>
      <w:r w:rsidRPr="00EA6088">
        <w:rPr>
          <w:rFonts w:ascii="Times New Roman" w:hAnsi="Times New Roman" w:cs="Times New Roman"/>
          <w:spacing w:val="2"/>
          <w:sz w:val="26"/>
          <w:szCs w:val="26"/>
        </w:rPr>
        <w:t xml:space="preserve">ние условных графических изображений. Разметка деталей </w:t>
      </w:r>
      <w:r w:rsidRPr="00EA6088">
        <w:rPr>
          <w:rFonts w:ascii="Times New Roman" w:hAnsi="Times New Roman" w:cs="Times New Roman"/>
          <w:sz w:val="26"/>
          <w:szCs w:val="26"/>
        </w:rPr>
        <w:t>с опорой на простейший чертёж, эскиз. Изготовление изделий по рисунку, простейшему чертежу или эскизу, схеме.</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Конструирование и моделирование</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Общее представление о конструировании как создании </w:t>
      </w:r>
      <w:proofErr w:type="spellStart"/>
      <w:r w:rsidRPr="00EA6088">
        <w:rPr>
          <w:rFonts w:ascii="Times New Roman" w:hAnsi="Times New Roman" w:cs="Times New Roman"/>
          <w:spacing w:val="2"/>
          <w:sz w:val="26"/>
          <w:szCs w:val="26"/>
        </w:rPr>
        <w:t>конструкциикаких­либо</w:t>
      </w:r>
      <w:proofErr w:type="spellEnd"/>
      <w:r w:rsidRPr="00EA6088">
        <w:rPr>
          <w:rFonts w:ascii="Times New Roman" w:hAnsi="Times New Roman" w:cs="Times New Roman"/>
          <w:spacing w:val="2"/>
          <w:sz w:val="26"/>
          <w:szCs w:val="26"/>
        </w:rPr>
        <w:t xml:space="preserve"> изделий (технических, бытовых, </w:t>
      </w:r>
      <w:r w:rsidRPr="00EA6088">
        <w:rPr>
          <w:rFonts w:ascii="Times New Roman" w:hAnsi="Times New Roman" w:cs="Times New Roman"/>
          <w:sz w:val="26"/>
          <w:szCs w:val="26"/>
        </w:rPr>
        <w:t>учебных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пр.). Изделие, деталь изделия (общее представление). Понятие о конструкции изделия; </w:t>
      </w:r>
      <w:r w:rsidRPr="00EA6088">
        <w:rPr>
          <w:rFonts w:ascii="Times New Roman" w:hAnsi="Times New Roman" w:cs="Times New Roman"/>
          <w:iCs/>
          <w:sz w:val="26"/>
          <w:szCs w:val="26"/>
        </w:rPr>
        <w:t>различные виды конструкций и способы их сборки</w:t>
      </w:r>
      <w:r w:rsidRPr="00EA6088">
        <w:rPr>
          <w:rFonts w:ascii="Times New Roman" w:hAnsi="Times New Roman" w:cs="Times New Roman"/>
          <w:sz w:val="26"/>
          <w:szCs w:val="26"/>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Конструирование и моделирование изделий из различных материалов по образцу, рисунку, простейшему </w:t>
      </w:r>
      <w:r w:rsidRPr="00EA6088">
        <w:rPr>
          <w:rFonts w:ascii="Times New Roman" w:hAnsi="Times New Roman" w:cs="Times New Roman"/>
          <w:iCs/>
          <w:sz w:val="26"/>
          <w:szCs w:val="26"/>
        </w:rPr>
        <w:t>чертежу или эскизу и по заданным условиям (</w:t>
      </w:r>
      <w:proofErr w:type="spellStart"/>
      <w:r w:rsidRPr="00EA6088">
        <w:rPr>
          <w:rFonts w:ascii="Times New Roman" w:hAnsi="Times New Roman" w:cs="Times New Roman"/>
          <w:iCs/>
          <w:sz w:val="26"/>
          <w:szCs w:val="26"/>
        </w:rPr>
        <w:t>технико­технологическим</w:t>
      </w:r>
      <w:proofErr w:type="spellEnd"/>
      <w:r w:rsidRPr="00EA6088">
        <w:rPr>
          <w:rFonts w:ascii="Times New Roman" w:hAnsi="Times New Roman" w:cs="Times New Roman"/>
          <w:iCs/>
          <w:sz w:val="26"/>
          <w:szCs w:val="26"/>
        </w:rPr>
        <w:t xml:space="preserve">, </w:t>
      </w:r>
      <w:r w:rsidRPr="00EA6088">
        <w:rPr>
          <w:rFonts w:ascii="Times New Roman" w:hAnsi="Times New Roman" w:cs="Times New Roman"/>
          <w:iCs/>
          <w:spacing w:val="-4"/>
          <w:sz w:val="26"/>
          <w:szCs w:val="26"/>
        </w:rPr>
        <w:t xml:space="preserve">функциональным, </w:t>
      </w:r>
      <w:proofErr w:type="spellStart"/>
      <w:r w:rsidRPr="00EA6088">
        <w:rPr>
          <w:rFonts w:ascii="Times New Roman" w:hAnsi="Times New Roman" w:cs="Times New Roman"/>
          <w:iCs/>
          <w:spacing w:val="-4"/>
          <w:sz w:val="26"/>
          <w:szCs w:val="26"/>
        </w:rPr>
        <w:t>декоративно­художественным</w:t>
      </w:r>
      <w:proofErr w:type="spellEnd"/>
      <w:r w:rsidRPr="00EA6088">
        <w:rPr>
          <w:rFonts w:ascii="Times New Roman" w:hAnsi="Times New Roman" w:cs="Times New Roman"/>
          <w:iCs/>
          <w:spacing w:val="-4"/>
          <w:sz w:val="26"/>
          <w:szCs w:val="26"/>
        </w:rPr>
        <w:t xml:space="preserve"> и</w:t>
      </w:r>
      <w:r w:rsidRPr="00EA6088">
        <w:rPr>
          <w:rFonts w:ascii="Times New Roman" w:hAnsi="Times New Roman" w:cs="Times New Roman"/>
          <w:iCs/>
          <w:spacing w:val="-4"/>
          <w:sz w:val="26"/>
          <w:szCs w:val="26"/>
        </w:rPr>
        <w:t> </w:t>
      </w:r>
      <w:r w:rsidRPr="00EA6088">
        <w:rPr>
          <w:rFonts w:ascii="Times New Roman" w:hAnsi="Times New Roman" w:cs="Times New Roman"/>
          <w:iCs/>
          <w:spacing w:val="-4"/>
          <w:sz w:val="26"/>
          <w:szCs w:val="26"/>
        </w:rPr>
        <w:t>пр.)</w:t>
      </w:r>
      <w:proofErr w:type="gramStart"/>
      <w:r w:rsidRPr="00EA6088">
        <w:rPr>
          <w:rFonts w:ascii="Times New Roman" w:hAnsi="Times New Roman" w:cs="Times New Roman"/>
          <w:iCs/>
          <w:spacing w:val="-4"/>
          <w:sz w:val="26"/>
          <w:szCs w:val="26"/>
        </w:rPr>
        <w:t>.</w:t>
      </w:r>
      <w:r w:rsidRPr="00EA6088">
        <w:rPr>
          <w:rFonts w:ascii="Times New Roman" w:hAnsi="Times New Roman" w:cs="Times New Roman"/>
          <w:sz w:val="26"/>
          <w:szCs w:val="26"/>
        </w:rPr>
        <w:t>К</w:t>
      </w:r>
      <w:proofErr w:type="gramEnd"/>
      <w:r w:rsidRPr="00EA6088">
        <w:rPr>
          <w:rFonts w:ascii="Times New Roman" w:hAnsi="Times New Roman" w:cs="Times New Roman"/>
          <w:sz w:val="26"/>
          <w:szCs w:val="26"/>
        </w:rPr>
        <w:t>онструирование и моделирование на компьютере и в интерактивном конструкторе.</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Практика работы на компьютере</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Информация и её отбор. Способы получения, хранения, переработки информации.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EA6088">
        <w:rPr>
          <w:rFonts w:ascii="Times New Roman" w:hAnsi="Times New Roman" w:cs="Times New Roman"/>
          <w:sz w:val="26"/>
          <w:szCs w:val="26"/>
        </w:rPr>
        <w:t xml:space="preserve">ра, </w:t>
      </w:r>
      <w:r w:rsidRPr="00EA6088">
        <w:rPr>
          <w:rFonts w:ascii="Times New Roman" w:hAnsi="Times New Roman" w:cs="Times New Roman"/>
          <w:iCs/>
          <w:sz w:val="26"/>
          <w:szCs w:val="26"/>
        </w:rPr>
        <w:t>общее представление о правилах клавиатурного письма</w:t>
      </w:r>
      <w:r w:rsidRPr="00EA6088">
        <w:rPr>
          <w:rFonts w:ascii="Times New Roman" w:hAnsi="Times New Roman" w:cs="Times New Roman"/>
          <w:sz w:val="26"/>
          <w:szCs w:val="26"/>
        </w:rPr>
        <w:t xml:space="preserve">, пользование мышью, использование простейших средств текстового редактора. </w:t>
      </w:r>
      <w:r w:rsidRPr="00EA6088">
        <w:rPr>
          <w:rFonts w:ascii="Times New Roman" w:hAnsi="Times New Roman" w:cs="Times New Roman"/>
          <w:iCs/>
          <w:sz w:val="26"/>
          <w:szCs w:val="26"/>
        </w:rPr>
        <w:t>Простейшие приёмы поиска информации: по ключевым словам</w:t>
      </w:r>
      <w:r w:rsidRPr="00EA6088">
        <w:rPr>
          <w:rFonts w:ascii="Times New Roman" w:hAnsi="Times New Roman" w:cs="Times New Roman"/>
          <w:sz w:val="26"/>
          <w:szCs w:val="26"/>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900C27" w:rsidRPr="00EA6088" w:rsidRDefault="00900C27" w:rsidP="00EA6088">
      <w:pPr>
        <w:pStyle w:val="ab"/>
        <w:spacing w:line="360" w:lineRule="auto"/>
        <w:ind w:firstLine="708"/>
        <w:rPr>
          <w:rFonts w:ascii="Times New Roman" w:hAnsi="Times New Roman" w:cs="Times New Roman"/>
          <w:iCs/>
          <w:sz w:val="26"/>
          <w:szCs w:val="26"/>
        </w:rPr>
      </w:pPr>
      <w:proofErr w:type="gramStart"/>
      <w:r w:rsidRPr="00EA6088">
        <w:rPr>
          <w:rFonts w:ascii="Times New Roman" w:hAnsi="Times New Roman" w:cs="Times New Roman"/>
          <w:sz w:val="26"/>
          <w:szCs w:val="26"/>
        </w:rPr>
        <w:t>Работа с простыми информационными объектами (текст, таблица, схема, рисунок): преобразование, создание, сохранение, удаление.</w:t>
      </w:r>
      <w:proofErr w:type="gramEnd"/>
      <w:r w:rsidRPr="00EA6088">
        <w:rPr>
          <w:rFonts w:ascii="Times New Roman" w:hAnsi="Times New Roman" w:cs="Times New Roman"/>
          <w:sz w:val="26"/>
          <w:szCs w:val="26"/>
        </w:rPr>
        <w:t xml:space="preserve"> Создание небольшого </w:t>
      </w:r>
      <w:r w:rsidRPr="00EA6088">
        <w:rPr>
          <w:rFonts w:ascii="Times New Roman" w:hAnsi="Times New Roman" w:cs="Times New Roman"/>
          <w:sz w:val="26"/>
          <w:szCs w:val="26"/>
        </w:rPr>
        <w:lastRenderedPageBreak/>
        <w:t xml:space="preserve">текста по интересной </w:t>
      </w:r>
      <w:r w:rsidRPr="00EA6088">
        <w:rPr>
          <w:rFonts w:ascii="Times New Roman" w:hAnsi="Times New Roman" w:cs="Times New Roman"/>
          <w:spacing w:val="2"/>
          <w:sz w:val="26"/>
          <w:szCs w:val="26"/>
        </w:rPr>
        <w:t xml:space="preserve">детям тематике. Вывод текста на принтер. </w:t>
      </w:r>
      <w:r w:rsidRPr="00EA6088">
        <w:rPr>
          <w:rFonts w:ascii="Times New Roman" w:hAnsi="Times New Roman" w:cs="Times New Roman"/>
          <w:iCs/>
          <w:spacing w:val="2"/>
          <w:sz w:val="26"/>
          <w:szCs w:val="26"/>
        </w:rPr>
        <w:t xml:space="preserve">Использование </w:t>
      </w:r>
      <w:r w:rsidRPr="00EA6088">
        <w:rPr>
          <w:rFonts w:ascii="Times New Roman" w:hAnsi="Times New Roman" w:cs="Times New Roman"/>
          <w:iCs/>
          <w:sz w:val="26"/>
          <w:szCs w:val="26"/>
        </w:rPr>
        <w:t xml:space="preserve">рисунков из ресурса компьютера, программ </w:t>
      </w:r>
      <w:proofErr w:type="spellStart"/>
      <w:r w:rsidRPr="00EA6088">
        <w:rPr>
          <w:rFonts w:ascii="Times New Roman" w:hAnsi="Times New Roman" w:cs="Times New Roman"/>
          <w:iCs/>
          <w:sz w:val="26"/>
          <w:szCs w:val="26"/>
        </w:rPr>
        <w:t>Word</w:t>
      </w:r>
      <w:proofErr w:type="spellEnd"/>
      <w:r w:rsidRPr="00EA6088">
        <w:rPr>
          <w:rFonts w:ascii="Times New Roman" w:hAnsi="Times New Roman" w:cs="Times New Roman"/>
          <w:iCs/>
          <w:sz w:val="26"/>
          <w:szCs w:val="26"/>
        </w:rPr>
        <w:t xml:space="preserve"> и </w:t>
      </w:r>
      <w:proofErr w:type="spellStart"/>
      <w:r w:rsidRPr="00EA6088">
        <w:rPr>
          <w:rFonts w:ascii="Times New Roman" w:hAnsi="Times New Roman" w:cs="Times New Roman"/>
          <w:iCs/>
          <w:sz w:val="26"/>
          <w:szCs w:val="26"/>
        </w:rPr>
        <w:t>PowerPoint</w:t>
      </w:r>
      <w:proofErr w:type="spellEnd"/>
      <w:r w:rsidRPr="00EA6088">
        <w:rPr>
          <w:rFonts w:ascii="Times New Roman" w:hAnsi="Times New Roman" w:cs="Times New Roman"/>
          <w:iCs/>
          <w:sz w:val="26"/>
          <w:szCs w:val="26"/>
        </w:rPr>
        <w:t>.</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 xml:space="preserve">10. Физическая культура </w:t>
      </w:r>
    </w:p>
    <w:p w:rsidR="00900C27" w:rsidRPr="00EA6088" w:rsidRDefault="00900C27" w:rsidP="00EA6088">
      <w:pPr>
        <w:pStyle w:val="ab"/>
        <w:spacing w:line="360" w:lineRule="auto"/>
        <w:ind w:firstLine="708"/>
        <w:rPr>
          <w:rFonts w:ascii="Times New Roman" w:hAnsi="Times New Roman" w:cs="Times New Roman"/>
          <w:b/>
          <w:bCs/>
          <w:i/>
          <w:iCs/>
          <w:color w:val="auto"/>
          <w:sz w:val="26"/>
          <w:szCs w:val="26"/>
        </w:rPr>
      </w:pPr>
      <w:r w:rsidRPr="00EA6088">
        <w:rPr>
          <w:rFonts w:ascii="Times New Roman" w:hAnsi="Times New Roman" w:cs="Times New Roman"/>
          <w:b/>
          <w:bCs/>
          <w:i/>
          <w:iCs/>
          <w:sz w:val="26"/>
          <w:szCs w:val="26"/>
        </w:rPr>
        <w:t xml:space="preserve">Знания </w:t>
      </w:r>
      <w:r w:rsidRPr="00EA6088">
        <w:rPr>
          <w:rFonts w:ascii="Times New Roman" w:hAnsi="Times New Roman" w:cs="Times New Roman"/>
          <w:b/>
          <w:bCs/>
          <w:i/>
          <w:iCs/>
          <w:color w:val="auto"/>
          <w:sz w:val="26"/>
          <w:szCs w:val="26"/>
        </w:rPr>
        <w:t>по физической культуре</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Физическая культура. </w:t>
      </w:r>
      <w:r w:rsidRPr="00EA6088">
        <w:rPr>
          <w:rFonts w:ascii="Times New Roman" w:hAnsi="Times New Roman" w:cs="Times New Roman"/>
          <w:spacing w:val="2"/>
          <w:sz w:val="26"/>
          <w:szCs w:val="26"/>
        </w:rPr>
        <w:t xml:space="preserve">Правила предупреждения травматизма во время занятий </w:t>
      </w:r>
      <w:r w:rsidRPr="00EA6088">
        <w:rPr>
          <w:rFonts w:ascii="Times New Roman" w:hAnsi="Times New Roman" w:cs="Times New Roman"/>
          <w:sz w:val="26"/>
          <w:szCs w:val="26"/>
        </w:rPr>
        <w:t>физическими упражнениями: организация мест занятий, подбор одежды, обуви и инвентаря. Правила личной гигиены.</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b/>
          <w:bCs/>
          <w:spacing w:val="-4"/>
          <w:sz w:val="26"/>
          <w:szCs w:val="26"/>
        </w:rPr>
        <w:t xml:space="preserve">Физические упражнения. </w:t>
      </w:r>
      <w:r w:rsidRPr="00EA6088">
        <w:rPr>
          <w:rFonts w:ascii="Times New Roman" w:hAnsi="Times New Roman" w:cs="Times New Roman"/>
          <w:spacing w:val="-4"/>
          <w:sz w:val="26"/>
          <w:szCs w:val="26"/>
        </w:rPr>
        <w:t>Физические упражнения, их вли</w:t>
      </w:r>
      <w:r w:rsidRPr="00EA6088">
        <w:rPr>
          <w:rFonts w:ascii="Times New Roman" w:hAnsi="Times New Roman" w:cs="Times New Roman"/>
          <w:spacing w:val="-2"/>
          <w:sz w:val="26"/>
          <w:szCs w:val="26"/>
        </w:rPr>
        <w:t xml:space="preserve">яние на физическое развитие и развитие физических качеств, </w:t>
      </w:r>
      <w:r w:rsidRPr="00EA6088">
        <w:rPr>
          <w:rFonts w:ascii="Times New Roman" w:hAnsi="Times New Roman" w:cs="Times New Roman"/>
          <w:color w:val="auto"/>
          <w:spacing w:val="-2"/>
          <w:sz w:val="26"/>
          <w:szCs w:val="26"/>
        </w:rPr>
        <w:t>основы спортивной техники изучаемых упражнений</w:t>
      </w:r>
      <w:r w:rsidRPr="00EA6088">
        <w:rPr>
          <w:rFonts w:ascii="Times New Roman" w:hAnsi="Times New Roman" w:cs="Times New Roman"/>
          <w:spacing w:val="-2"/>
          <w:sz w:val="26"/>
          <w:szCs w:val="26"/>
        </w:rPr>
        <w:t xml:space="preserve">. </w:t>
      </w:r>
      <w:r w:rsidRPr="00EA6088">
        <w:rPr>
          <w:rFonts w:ascii="Times New Roman" w:hAnsi="Times New Roman" w:cs="Times New Roman"/>
          <w:spacing w:val="-4"/>
          <w:sz w:val="26"/>
          <w:szCs w:val="26"/>
        </w:rPr>
        <w:t>Физическая подготовка и её связь с развитием основных физи</w:t>
      </w:r>
      <w:r w:rsidRPr="00EA6088">
        <w:rPr>
          <w:rFonts w:ascii="Times New Roman" w:hAnsi="Times New Roman" w:cs="Times New Roman"/>
          <w:spacing w:val="-2"/>
          <w:sz w:val="26"/>
          <w:szCs w:val="26"/>
        </w:rPr>
        <w:t>ческих качеств. Характеристика основных физических качеств: силы, быстроты, выносливости, гибкости и равновесия.</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Способы физкультурной деятельности</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Самостоятельные занятия. </w:t>
      </w:r>
      <w:r w:rsidRPr="00EA6088">
        <w:rPr>
          <w:rFonts w:ascii="Times New Roman" w:hAnsi="Times New Roman" w:cs="Times New Roman"/>
          <w:spacing w:val="-2"/>
          <w:sz w:val="26"/>
          <w:szCs w:val="26"/>
        </w:rPr>
        <w:t xml:space="preserve">Выполнение </w:t>
      </w:r>
      <w:proofErr w:type="spellStart"/>
      <w:r w:rsidRPr="00EA6088">
        <w:rPr>
          <w:rFonts w:ascii="Times New Roman" w:hAnsi="Times New Roman" w:cs="Times New Roman"/>
          <w:spacing w:val="-2"/>
          <w:sz w:val="26"/>
          <w:szCs w:val="26"/>
        </w:rPr>
        <w:t>комплексовупражнений</w:t>
      </w:r>
      <w:proofErr w:type="spellEnd"/>
      <w:r w:rsidRPr="00EA6088">
        <w:rPr>
          <w:rFonts w:ascii="Times New Roman" w:hAnsi="Times New Roman" w:cs="Times New Roman"/>
          <w:spacing w:val="-2"/>
          <w:sz w:val="26"/>
          <w:szCs w:val="26"/>
        </w:rPr>
        <w:t xml:space="preserve">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Самостоятельные игры и развлечения. </w:t>
      </w:r>
      <w:r w:rsidRPr="00EA6088">
        <w:rPr>
          <w:rFonts w:ascii="Times New Roman" w:hAnsi="Times New Roman" w:cs="Times New Roman"/>
          <w:sz w:val="26"/>
          <w:szCs w:val="26"/>
        </w:rPr>
        <w:t>Организация и проведение подвижных игр (на спортивных площадках и в спортивных залах). Соблюдение правил игр.</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Физическое совершенствование</w:t>
      </w:r>
    </w:p>
    <w:p w:rsidR="00900C27" w:rsidRPr="00EA6088" w:rsidRDefault="00900C27" w:rsidP="00EA6088">
      <w:pPr>
        <w:pStyle w:val="ab"/>
        <w:spacing w:line="360" w:lineRule="auto"/>
        <w:ind w:firstLine="708"/>
        <w:rPr>
          <w:rFonts w:ascii="Times New Roman" w:hAnsi="Times New Roman" w:cs="Times New Roman"/>
          <w:sz w:val="26"/>
          <w:szCs w:val="26"/>
        </w:rPr>
      </w:pPr>
      <w:proofErr w:type="spellStart"/>
      <w:r w:rsidRPr="00EA6088">
        <w:rPr>
          <w:rFonts w:ascii="Times New Roman" w:hAnsi="Times New Roman" w:cs="Times New Roman"/>
          <w:b/>
          <w:bCs/>
          <w:sz w:val="26"/>
          <w:szCs w:val="26"/>
        </w:rPr>
        <w:t>Физкультурно­оздоровительная</w:t>
      </w:r>
      <w:proofErr w:type="spellEnd"/>
      <w:r w:rsidRPr="00EA6088">
        <w:rPr>
          <w:rFonts w:ascii="Times New Roman" w:hAnsi="Times New Roman" w:cs="Times New Roman"/>
          <w:b/>
          <w:bCs/>
          <w:sz w:val="26"/>
          <w:szCs w:val="26"/>
        </w:rPr>
        <w:t xml:space="preserve"> деятельность. </w:t>
      </w:r>
      <w:r w:rsidRPr="00EA6088">
        <w:rPr>
          <w:rFonts w:ascii="Times New Roman" w:hAnsi="Times New Roman" w:cs="Times New Roman"/>
          <w:sz w:val="26"/>
          <w:szCs w:val="26"/>
        </w:rPr>
        <w:t>Комплексы физических упражнений для утренней зарядки, физкультминуток, занятий по профилактике и коррекции нарушений осанки.</w:t>
      </w:r>
    </w:p>
    <w:p w:rsidR="00900C27" w:rsidRPr="00EA6088" w:rsidRDefault="00900C27" w:rsidP="00EA6088">
      <w:pPr>
        <w:pStyle w:val="ab"/>
        <w:spacing w:line="360" w:lineRule="auto"/>
        <w:ind w:firstLine="454"/>
        <w:rPr>
          <w:rFonts w:ascii="Times New Roman" w:hAnsi="Times New Roman" w:cs="Times New Roman"/>
          <w:sz w:val="26"/>
          <w:szCs w:val="26"/>
        </w:rPr>
      </w:pPr>
      <w:r w:rsidRPr="00EA6088">
        <w:rPr>
          <w:rFonts w:ascii="Times New Roman" w:hAnsi="Times New Roman" w:cs="Times New Roman"/>
          <w:sz w:val="26"/>
          <w:szCs w:val="26"/>
        </w:rPr>
        <w:t>Комплексы упражнений на развитие физических качеств.</w:t>
      </w:r>
    </w:p>
    <w:p w:rsidR="00900C27" w:rsidRPr="00EA6088" w:rsidRDefault="00900C27" w:rsidP="00EA6088">
      <w:pPr>
        <w:pStyle w:val="ab"/>
        <w:spacing w:line="360"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 xml:space="preserve">Комплексы дыхательных упражнений. Гимнастика для </w:t>
      </w:r>
      <w:r w:rsidRPr="00EA6088">
        <w:rPr>
          <w:rFonts w:ascii="Times New Roman" w:hAnsi="Times New Roman" w:cs="Times New Roman"/>
          <w:sz w:val="26"/>
          <w:szCs w:val="26"/>
        </w:rPr>
        <w:t>глаз.</w:t>
      </w:r>
    </w:p>
    <w:p w:rsidR="00900C27" w:rsidRPr="00EA6088" w:rsidRDefault="00900C27" w:rsidP="00EA6088">
      <w:pPr>
        <w:pStyle w:val="ab"/>
        <w:spacing w:line="360" w:lineRule="auto"/>
        <w:ind w:firstLine="708"/>
        <w:rPr>
          <w:rFonts w:ascii="Times New Roman" w:hAnsi="Times New Roman" w:cs="Times New Roman"/>
          <w:b/>
          <w:bCs/>
          <w:sz w:val="26"/>
          <w:szCs w:val="26"/>
        </w:rPr>
      </w:pPr>
      <w:proofErr w:type="spellStart"/>
      <w:r w:rsidRPr="00EA6088">
        <w:rPr>
          <w:rFonts w:ascii="Times New Roman" w:hAnsi="Times New Roman" w:cs="Times New Roman"/>
          <w:b/>
          <w:bCs/>
          <w:sz w:val="26"/>
          <w:szCs w:val="26"/>
        </w:rPr>
        <w:t>Спортивно­оздоровительная</w:t>
      </w:r>
      <w:proofErr w:type="spellEnd"/>
      <w:r w:rsidRPr="00EA6088">
        <w:rPr>
          <w:rFonts w:ascii="Times New Roman" w:hAnsi="Times New Roman" w:cs="Times New Roman"/>
          <w:b/>
          <w:bCs/>
          <w:sz w:val="26"/>
          <w:szCs w:val="26"/>
        </w:rPr>
        <w:t xml:space="preserve"> деятельность.</w:t>
      </w:r>
    </w:p>
    <w:p w:rsidR="00900C27" w:rsidRPr="00EA6088" w:rsidRDefault="00900C27" w:rsidP="00EA6088">
      <w:pPr>
        <w:pStyle w:val="ab"/>
        <w:spacing w:line="360" w:lineRule="auto"/>
        <w:ind w:firstLine="708"/>
        <w:rPr>
          <w:rFonts w:ascii="Times New Roman" w:hAnsi="Times New Roman" w:cs="Times New Roman"/>
          <w:b/>
          <w:bCs/>
          <w:iCs/>
          <w:spacing w:val="2"/>
          <w:sz w:val="26"/>
          <w:szCs w:val="26"/>
        </w:rPr>
      </w:pPr>
      <w:r w:rsidRPr="00EA6088">
        <w:rPr>
          <w:rFonts w:ascii="Times New Roman" w:hAnsi="Times New Roman" w:cs="Times New Roman"/>
          <w:b/>
          <w:bCs/>
          <w:iCs/>
          <w:spacing w:val="2"/>
          <w:sz w:val="26"/>
          <w:szCs w:val="26"/>
        </w:rPr>
        <w:t xml:space="preserve">Гимнастика. </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pacing w:val="2"/>
          <w:sz w:val="26"/>
          <w:szCs w:val="26"/>
        </w:rPr>
        <w:lastRenderedPageBreak/>
        <w:t xml:space="preserve">Организующие </w:t>
      </w:r>
      <w:r w:rsidRPr="00EA6088">
        <w:rPr>
          <w:rFonts w:ascii="Times New Roman" w:hAnsi="Times New Roman" w:cs="Times New Roman"/>
          <w:i/>
          <w:iCs/>
          <w:sz w:val="26"/>
          <w:szCs w:val="26"/>
        </w:rPr>
        <w:t xml:space="preserve">команды и приёмы. </w:t>
      </w:r>
      <w:r w:rsidRPr="00EA6088">
        <w:rPr>
          <w:rFonts w:ascii="Times New Roman" w:hAnsi="Times New Roman" w:cs="Times New Roman"/>
          <w:iCs/>
          <w:sz w:val="26"/>
          <w:szCs w:val="26"/>
        </w:rPr>
        <w:t xml:space="preserve">Простейшие виды </w:t>
      </w:r>
      <w:proofErr w:type="spellStart"/>
      <w:r w:rsidRPr="00EA6088">
        <w:rPr>
          <w:rFonts w:ascii="Times New Roman" w:hAnsi="Times New Roman" w:cs="Times New Roman"/>
          <w:iCs/>
          <w:sz w:val="26"/>
          <w:szCs w:val="26"/>
        </w:rPr>
        <w:t>построений</w:t>
      </w:r>
      <w:proofErr w:type="gramStart"/>
      <w:r w:rsidRPr="00EA6088">
        <w:rPr>
          <w:rFonts w:ascii="Times New Roman" w:hAnsi="Times New Roman" w:cs="Times New Roman"/>
          <w:iCs/>
          <w:sz w:val="26"/>
          <w:szCs w:val="26"/>
        </w:rPr>
        <w:t>.</w:t>
      </w:r>
      <w:r w:rsidRPr="00EA6088">
        <w:rPr>
          <w:rFonts w:ascii="Times New Roman" w:hAnsi="Times New Roman" w:cs="Times New Roman"/>
          <w:sz w:val="26"/>
          <w:szCs w:val="26"/>
        </w:rPr>
        <w:t>С</w:t>
      </w:r>
      <w:proofErr w:type="gramEnd"/>
      <w:r w:rsidRPr="00EA6088">
        <w:rPr>
          <w:rFonts w:ascii="Times New Roman" w:hAnsi="Times New Roman" w:cs="Times New Roman"/>
          <w:sz w:val="26"/>
          <w:szCs w:val="26"/>
        </w:rPr>
        <w:t>троевые</w:t>
      </w:r>
      <w:proofErr w:type="spellEnd"/>
      <w:r w:rsidRPr="00EA6088">
        <w:rPr>
          <w:rFonts w:ascii="Times New Roman" w:hAnsi="Times New Roman" w:cs="Times New Roman"/>
          <w:sz w:val="26"/>
          <w:szCs w:val="26"/>
        </w:rPr>
        <w:t xml:space="preserve"> действия в шеренге и колонне; выполнение простейших строевых команд с одновременным показом учителя.</w:t>
      </w:r>
    </w:p>
    <w:p w:rsidR="00900C27" w:rsidRPr="00EA6088" w:rsidRDefault="00900C27"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i/>
          <w:sz w:val="26"/>
          <w:szCs w:val="26"/>
        </w:rPr>
        <w:t xml:space="preserve">Упражнения </w:t>
      </w:r>
      <w:r w:rsidRPr="00EA6088">
        <w:rPr>
          <w:rFonts w:ascii="Times New Roman" w:hAnsi="Times New Roman" w:cs="Times New Roman"/>
          <w:sz w:val="26"/>
          <w:szCs w:val="26"/>
        </w:rPr>
        <w:t>без предметов (для различных групп мышц) и с предметами (гимнастические палки, флажки, обручи, малые и большие  мячи).</w:t>
      </w:r>
    </w:p>
    <w:p w:rsidR="00900C27" w:rsidRPr="00EA6088" w:rsidRDefault="00900C27" w:rsidP="00EA6088">
      <w:pPr>
        <w:pStyle w:val="ab"/>
        <w:spacing w:line="360" w:lineRule="auto"/>
        <w:ind w:firstLine="709"/>
        <w:rPr>
          <w:rFonts w:ascii="Times New Roman" w:hAnsi="Times New Roman" w:cs="Times New Roman"/>
          <w:i/>
          <w:iCs/>
          <w:sz w:val="26"/>
          <w:szCs w:val="26"/>
        </w:rPr>
      </w:pPr>
      <w:r w:rsidRPr="00EA6088">
        <w:rPr>
          <w:rFonts w:ascii="Times New Roman" w:hAnsi="Times New Roman" w:cs="Times New Roman"/>
          <w:i/>
          <w:iCs/>
          <w:sz w:val="26"/>
          <w:szCs w:val="26"/>
        </w:rPr>
        <w:t>Опорный прыжок:</w:t>
      </w:r>
      <w:r w:rsidRPr="00EA6088">
        <w:rPr>
          <w:rFonts w:ascii="Times New Roman" w:hAnsi="Times New Roman" w:cs="Times New Roman"/>
          <w:iCs/>
          <w:sz w:val="26"/>
          <w:szCs w:val="26"/>
        </w:rPr>
        <w:t xml:space="preserve"> имитационные упражнения, подводящие упражнения к прыжкам </w:t>
      </w:r>
      <w:r w:rsidRPr="00EA6088">
        <w:rPr>
          <w:rFonts w:ascii="Times New Roman" w:hAnsi="Times New Roman" w:cs="Times New Roman"/>
          <w:sz w:val="26"/>
          <w:szCs w:val="26"/>
        </w:rPr>
        <w:t>с разбега через гимнастического козла (с повышенной организацией техники безопасности).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pacing w:val="2"/>
          <w:sz w:val="26"/>
          <w:szCs w:val="26"/>
        </w:rPr>
        <w:t xml:space="preserve">Гимнастические упражнения прикладного характера. </w:t>
      </w:r>
      <w:r w:rsidRPr="00EA6088">
        <w:rPr>
          <w:rFonts w:ascii="Times New Roman" w:hAnsi="Times New Roman" w:cs="Times New Roman"/>
          <w:iCs/>
          <w:spacing w:val="2"/>
          <w:sz w:val="26"/>
          <w:szCs w:val="26"/>
        </w:rPr>
        <w:t xml:space="preserve">Ходьба, бег, метания. </w:t>
      </w:r>
      <w:r w:rsidRPr="00EA6088">
        <w:rPr>
          <w:rFonts w:ascii="Times New Roman" w:hAnsi="Times New Roman" w:cs="Times New Roman"/>
          <w:spacing w:val="2"/>
          <w:sz w:val="26"/>
          <w:szCs w:val="26"/>
        </w:rPr>
        <w:t xml:space="preserve">Прыжки со скакалкой. Передвижение по гимнастической </w:t>
      </w:r>
      <w:r w:rsidRPr="00EA6088">
        <w:rPr>
          <w:rFonts w:ascii="Times New Roman" w:hAnsi="Times New Roman" w:cs="Times New Roman"/>
          <w:sz w:val="26"/>
          <w:szCs w:val="26"/>
        </w:rPr>
        <w:t xml:space="preserve">стенке. Преодоление полосы препятствий с элементами лазанья и </w:t>
      </w:r>
      <w:proofErr w:type="spellStart"/>
      <w:r w:rsidRPr="00EA6088">
        <w:rPr>
          <w:rFonts w:ascii="Times New Roman" w:hAnsi="Times New Roman" w:cs="Times New Roman"/>
          <w:sz w:val="26"/>
          <w:szCs w:val="26"/>
        </w:rPr>
        <w:t>перелезания</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переползания</w:t>
      </w:r>
      <w:proofErr w:type="spellEnd"/>
      <w:r w:rsidRPr="00EA6088">
        <w:rPr>
          <w:rFonts w:ascii="Times New Roman" w:hAnsi="Times New Roman" w:cs="Times New Roman"/>
          <w:sz w:val="26"/>
          <w:szCs w:val="26"/>
        </w:rPr>
        <w:t>, передвижение по наклонной гимнастической скамейке.</w:t>
      </w:r>
    </w:p>
    <w:p w:rsidR="00900C27" w:rsidRPr="00EA6088" w:rsidRDefault="00900C27" w:rsidP="00EA6088">
      <w:pPr>
        <w:pStyle w:val="ab"/>
        <w:spacing w:line="360" w:lineRule="auto"/>
        <w:ind w:firstLine="708"/>
        <w:rPr>
          <w:rFonts w:ascii="Times New Roman" w:hAnsi="Times New Roman" w:cs="Times New Roman"/>
          <w:sz w:val="26"/>
          <w:szCs w:val="26"/>
        </w:rPr>
      </w:pPr>
      <w:proofErr w:type="gramStart"/>
      <w:r w:rsidRPr="00EA6088">
        <w:rPr>
          <w:rFonts w:ascii="Times New Roman" w:hAnsi="Times New Roman" w:cs="Times New Roman"/>
          <w:i/>
          <w:sz w:val="26"/>
          <w:szCs w:val="26"/>
        </w:rPr>
        <w:t>Упражнения в поднимании и переноске грузов</w:t>
      </w:r>
      <w:r w:rsidRPr="00EA6088">
        <w:rPr>
          <w:rFonts w:ascii="Times New Roman" w:hAnsi="Times New Roman" w:cs="Times New Roman"/>
          <w:sz w:val="26"/>
          <w:szCs w:val="26"/>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roofErr w:type="gramEnd"/>
    </w:p>
    <w:p w:rsidR="00900C27" w:rsidRPr="00EA6088" w:rsidRDefault="00900C27" w:rsidP="00EA6088">
      <w:pPr>
        <w:pStyle w:val="ab"/>
        <w:spacing w:line="360" w:lineRule="auto"/>
        <w:ind w:firstLine="708"/>
        <w:rPr>
          <w:rFonts w:ascii="Times New Roman" w:hAnsi="Times New Roman" w:cs="Times New Roman"/>
          <w:b/>
          <w:bCs/>
          <w:iCs/>
          <w:sz w:val="26"/>
          <w:szCs w:val="26"/>
        </w:rPr>
      </w:pPr>
      <w:r w:rsidRPr="00EA6088">
        <w:rPr>
          <w:rFonts w:ascii="Times New Roman" w:hAnsi="Times New Roman" w:cs="Times New Roman"/>
          <w:b/>
          <w:bCs/>
          <w:iCs/>
          <w:sz w:val="26"/>
          <w:szCs w:val="26"/>
        </w:rPr>
        <w:t xml:space="preserve">Лёгкая атлетика. </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Ходьба:  </w:t>
      </w:r>
      <w:r w:rsidRPr="00EA6088">
        <w:rPr>
          <w:rFonts w:ascii="Times New Roman" w:hAnsi="Times New Roman" w:cs="Times New Roman"/>
          <w:iCs/>
          <w:sz w:val="26"/>
          <w:szCs w:val="26"/>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Беговые упражнения: </w:t>
      </w:r>
      <w:r w:rsidRPr="00EA6088">
        <w:rPr>
          <w:rFonts w:ascii="Times New Roman" w:hAnsi="Times New Roman" w:cs="Times New Roman"/>
          <w:sz w:val="26"/>
          <w:szCs w:val="26"/>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Прыжковые упражнения: </w:t>
      </w:r>
      <w:r w:rsidRPr="00EA6088">
        <w:rPr>
          <w:rFonts w:ascii="Times New Roman" w:hAnsi="Times New Roman" w:cs="Times New Roman"/>
          <w:sz w:val="26"/>
          <w:szCs w:val="26"/>
        </w:rPr>
        <w:t>на одной ноге и двух ногах на месте и с продвижением; в длину и высоту; спрыгивание и запрыгивание.</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Броски: </w:t>
      </w:r>
      <w:r w:rsidRPr="00EA6088">
        <w:rPr>
          <w:rFonts w:ascii="Times New Roman" w:hAnsi="Times New Roman" w:cs="Times New Roman"/>
          <w:sz w:val="26"/>
          <w:szCs w:val="26"/>
        </w:rPr>
        <w:t>большого мяча (1 кг) на дальность разными способами.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Метание: </w:t>
      </w:r>
      <w:r w:rsidRPr="00EA6088">
        <w:rPr>
          <w:rFonts w:ascii="Times New Roman" w:hAnsi="Times New Roman" w:cs="Times New Roman"/>
          <w:sz w:val="26"/>
          <w:szCs w:val="26"/>
        </w:rPr>
        <w:t>малого мяча в вертикальную и горизонтальную цель и на дальность.</w:t>
      </w:r>
    </w:p>
    <w:p w:rsidR="00900C27" w:rsidRPr="00EA6088" w:rsidRDefault="00900C27" w:rsidP="00EA6088">
      <w:pPr>
        <w:pStyle w:val="ab"/>
        <w:spacing w:line="360" w:lineRule="auto"/>
        <w:ind w:firstLine="708"/>
        <w:rPr>
          <w:rFonts w:ascii="Times New Roman" w:hAnsi="Times New Roman" w:cs="Times New Roman"/>
          <w:b/>
          <w:bCs/>
          <w:i/>
          <w:iCs/>
          <w:sz w:val="26"/>
          <w:szCs w:val="26"/>
        </w:rPr>
      </w:pPr>
      <w:r w:rsidRPr="00EA6088">
        <w:rPr>
          <w:rFonts w:ascii="Times New Roman" w:hAnsi="Times New Roman" w:cs="Times New Roman"/>
          <w:b/>
          <w:i/>
          <w:sz w:val="26"/>
          <w:szCs w:val="26"/>
        </w:rPr>
        <w:t xml:space="preserve">Подвижные игры и </w:t>
      </w:r>
      <w:r w:rsidRPr="00EA6088">
        <w:rPr>
          <w:rStyle w:val="c12"/>
          <w:rFonts w:ascii="Times New Roman" w:hAnsi="Times New Roman" w:cs="Times New Roman"/>
          <w:b/>
          <w:i/>
          <w:sz w:val="26"/>
          <w:szCs w:val="26"/>
        </w:rPr>
        <w:t>элементы спортивных игр</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lastRenderedPageBreak/>
        <w:t xml:space="preserve">На материале гимнастики: </w:t>
      </w:r>
      <w:r w:rsidRPr="00EA6088">
        <w:rPr>
          <w:rFonts w:ascii="Times New Roman" w:hAnsi="Times New Roman" w:cs="Times New Roman"/>
          <w:sz w:val="26"/>
          <w:szCs w:val="26"/>
        </w:rPr>
        <w:t>игровые задания с исполь</w:t>
      </w:r>
      <w:r w:rsidRPr="00EA6088">
        <w:rPr>
          <w:rFonts w:ascii="Times New Roman" w:hAnsi="Times New Roman" w:cs="Times New Roman"/>
          <w:spacing w:val="2"/>
          <w:sz w:val="26"/>
          <w:szCs w:val="26"/>
        </w:rPr>
        <w:t xml:space="preserve">зованием строевых упражнений, упражнений на внимание, </w:t>
      </w:r>
      <w:r w:rsidRPr="00EA6088">
        <w:rPr>
          <w:rFonts w:ascii="Times New Roman" w:hAnsi="Times New Roman" w:cs="Times New Roman"/>
          <w:sz w:val="26"/>
          <w:szCs w:val="26"/>
        </w:rPr>
        <w:t>силу, ловкость и координацию.</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На материале лёгкой атлетики: </w:t>
      </w:r>
      <w:r w:rsidRPr="00EA6088">
        <w:rPr>
          <w:rFonts w:ascii="Times New Roman" w:hAnsi="Times New Roman" w:cs="Times New Roman"/>
          <w:sz w:val="26"/>
          <w:szCs w:val="26"/>
        </w:rPr>
        <w:t>прыжки, бег, метания и броски; упражнения на координацию, выносливость и быстроту.</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На материале спортивных игр:</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Футбол: </w:t>
      </w:r>
      <w:r w:rsidRPr="00EA6088">
        <w:rPr>
          <w:rFonts w:ascii="Times New Roman" w:hAnsi="Times New Roman" w:cs="Times New Roman"/>
          <w:sz w:val="26"/>
          <w:szCs w:val="26"/>
        </w:rPr>
        <w:t>удар по неподвижному и катящемуся мячу; оста</w:t>
      </w:r>
      <w:r w:rsidRPr="00EA6088">
        <w:rPr>
          <w:rFonts w:ascii="Times New Roman" w:hAnsi="Times New Roman" w:cs="Times New Roman"/>
          <w:spacing w:val="2"/>
          <w:sz w:val="26"/>
          <w:szCs w:val="26"/>
        </w:rPr>
        <w:t xml:space="preserve">новка мяча; ведение мяча; подвижные игры на материале </w:t>
      </w:r>
      <w:r w:rsidRPr="00EA6088">
        <w:rPr>
          <w:rFonts w:ascii="Times New Roman" w:hAnsi="Times New Roman" w:cs="Times New Roman"/>
          <w:sz w:val="26"/>
          <w:szCs w:val="26"/>
        </w:rPr>
        <w:t>футбола.</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Баскетбол: </w:t>
      </w:r>
      <w:r w:rsidRPr="00EA6088">
        <w:rPr>
          <w:rFonts w:ascii="Times New Roman" w:hAnsi="Times New Roman" w:cs="Times New Roman"/>
          <w:iCs/>
          <w:sz w:val="26"/>
          <w:szCs w:val="26"/>
        </w:rPr>
        <w:t>с</w:t>
      </w:r>
      <w:r w:rsidRPr="00EA6088">
        <w:rPr>
          <w:rStyle w:val="c12"/>
          <w:rFonts w:ascii="Times New Roman" w:hAnsi="Times New Roman" w:cs="Times New Roman"/>
          <w:sz w:val="26"/>
          <w:szCs w:val="26"/>
        </w:rPr>
        <w:t>тойка баскетболиста;</w:t>
      </w:r>
      <w:r w:rsidRPr="00EA6088">
        <w:rPr>
          <w:rFonts w:ascii="Times New Roman" w:hAnsi="Times New Roman" w:cs="Times New Roman"/>
          <w:sz w:val="26"/>
          <w:szCs w:val="26"/>
        </w:rPr>
        <w:t xml:space="preserve"> специальные передвижения без мяча; х</w:t>
      </w:r>
      <w:r w:rsidRPr="00EA6088">
        <w:rPr>
          <w:rStyle w:val="c12"/>
          <w:rFonts w:ascii="Times New Roman" w:hAnsi="Times New Roman" w:cs="Times New Roman"/>
          <w:sz w:val="26"/>
          <w:szCs w:val="26"/>
        </w:rPr>
        <w:t>ват мяча;</w:t>
      </w:r>
      <w:r w:rsidRPr="00EA6088">
        <w:rPr>
          <w:rFonts w:ascii="Times New Roman" w:hAnsi="Times New Roman" w:cs="Times New Roman"/>
          <w:sz w:val="26"/>
          <w:szCs w:val="26"/>
        </w:rPr>
        <w:t xml:space="preserve"> в</w:t>
      </w:r>
      <w:r w:rsidRPr="00EA6088">
        <w:rPr>
          <w:rStyle w:val="c12"/>
          <w:rFonts w:ascii="Times New Roman" w:hAnsi="Times New Roman" w:cs="Times New Roman"/>
          <w:sz w:val="26"/>
          <w:szCs w:val="26"/>
        </w:rPr>
        <w:t>едение мяча на месте</w:t>
      </w:r>
      <w:r w:rsidRPr="00EA6088">
        <w:rPr>
          <w:rFonts w:ascii="Times New Roman" w:hAnsi="Times New Roman" w:cs="Times New Roman"/>
          <w:sz w:val="26"/>
          <w:szCs w:val="26"/>
        </w:rPr>
        <w:t>; б</w:t>
      </w:r>
      <w:r w:rsidRPr="00EA6088">
        <w:rPr>
          <w:rStyle w:val="c12"/>
          <w:rFonts w:ascii="Times New Roman" w:hAnsi="Times New Roman" w:cs="Times New Roman"/>
          <w:sz w:val="26"/>
          <w:szCs w:val="26"/>
        </w:rPr>
        <w:t>роски мяча с места двумя руками снизу из-под кольца</w:t>
      </w:r>
      <w:r w:rsidRPr="00EA6088">
        <w:rPr>
          <w:rFonts w:ascii="Times New Roman" w:hAnsi="Times New Roman" w:cs="Times New Roman"/>
          <w:sz w:val="26"/>
          <w:szCs w:val="26"/>
        </w:rPr>
        <w:t>; п</w:t>
      </w:r>
      <w:r w:rsidRPr="00EA6088">
        <w:rPr>
          <w:rStyle w:val="c12"/>
          <w:rFonts w:ascii="Times New Roman" w:hAnsi="Times New Roman" w:cs="Times New Roman"/>
          <w:sz w:val="26"/>
          <w:szCs w:val="26"/>
        </w:rPr>
        <w:t>ередача и ловля мяча на месте двумя руками от груди в паре с учителем;</w:t>
      </w:r>
      <w:r w:rsidRPr="00EA6088">
        <w:rPr>
          <w:rFonts w:ascii="Times New Roman" w:hAnsi="Times New Roman" w:cs="Times New Roman"/>
          <w:sz w:val="26"/>
          <w:szCs w:val="26"/>
        </w:rPr>
        <w:t xml:space="preserve"> подвижные игры на материале баскетбола.</w:t>
      </w:r>
    </w:p>
    <w:p w:rsidR="00900C27" w:rsidRPr="00EA6088" w:rsidRDefault="00900C27" w:rsidP="00EA6088">
      <w:pPr>
        <w:pStyle w:val="c11"/>
        <w:spacing w:before="0" w:beforeAutospacing="0" w:after="0" w:afterAutospacing="0" w:line="360" w:lineRule="auto"/>
        <w:ind w:firstLine="709"/>
        <w:jc w:val="both"/>
        <w:rPr>
          <w:sz w:val="26"/>
          <w:szCs w:val="26"/>
        </w:rPr>
      </w:pPr>
      <w:r w:rsidRPr="00EA6088">
        <w:rPr>
          <w:rStyle w:val="c12"/>
          <w:i/>
          <w:sz w:val="26"/>
          <w:szCs w:val="26"/>
        </w:rPr>
        <w:t>Пионербол</w:t>
      </w:r>
      <w:r w:rsidRPr="00EA6088">
        <w:rPr>
          <w:rStyle w:val="c12"/>
          <w:sz w:val="26"/>
          <w:szCs w:val="26"/>
        </w:rPr>
        <w:t>: броски и ловля мяча в парах через сетку двумя руками снизу и сверху; нижняя подача мяча (одной рукой снизу).</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Волейбол: </w:t>
      </w:r>
      <w:r w:rsidRPr="00EA6088">
        <w:rPr>
          <w:rFonts w:ascii="Times New Roman" w:hAnsi="Times New Roman" w:cs="Times New Roman"/>
          <w:sz w:val="26"/>
          <w:szCs w:val="26"/>
        </w:rPr>
        <w:t xml:space="preserve">подбрасывание мяча; подача мяча; приём и передача мяча; подвижные игры на материале волейбола. </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sz w:val="26"/>
          <w:szCs w:val="26"/>
        </w:rPr>
        <w:t>Подвижные игры разных народов</w:t>
      </w:r>
      <w:r w:rsidRPr="00EA6088">
        <w:rPr>
          <w:rFonts w:ascii="Times New Roman" w:hAnsi="Times New Roman" w:cs="Times New Roman"/>
          <w:sz w:val="26"/>
          <w:szCs w:val="26"/>
        </w:rPr>
        <w:t>.</w:t>
      </w:r>
    </w:p>
    <w:p w:rsidR="00900C27" w:rsidRPr="00EA6088" w:rsidRDefault="00900C27" w:rsidP="00EA6088">
      <w:pPr>
        <w:pStyle w:val="c11"/>
        <w:spacing w:before="0" w:beforeAutospacing="0" w:after="0" w:afterAutospacing="0" w:line="360" w:lineRule="auto"/>
        <w:ind w:firstLine="709"/>
        <w:jc w:val="both"/>
        <w:rPr>
          <w:sz w:val="26"/>
          <w:szCs w:val="26"/>
        </w:rPr>
      </w:pPr>
      <w:r w:rsidRPr="00EA6088">
        <w:rPr>
          <w:rStyle w:val="c12"/>
          <w:i/>
          <w:sz w:val="26"/>
          <w:szCs w:val="26"/>
        </w:rPr>
        <w:t>Коррекционно-развивающие игры</w:t>
      </w:r>
      <w:r w:rsidRPr="00EA6088">
        <w:rPr>
          <w:rStyle w:val="c12"/>
          <w:sz w:val="26"/>
          <w:szCs w:val="26"/>
        </w:rPr>
        <w:t>: «Порядок и беспорядок», «Узнай, где звонили», «Собери урожай».</w:t>
      </w:r>
    </w:p>
    <w:p w:rsidR="00900C27" w:rsidRPr="00EA6088" w:rsidRDefault="00900C27" w:rsidP="00EA6088">
      <w:pPr>
        <w:pStyle w:val="c11"/>
        <w:spacing w:before="0" w:beforeAutospacing="0" w:after="0" w:afterAutospacing="0" w:line="360" w:lineRule="auto"/>
        <w:ind w:firstLine="709"/>
        <w:jc w:val="both"/>
        <w:rPr>
          <w:sz w:val="26"/>
          <w:szCs w:val="26"/>
        </w:rPr>
      </w:pPr>
      <w:r w:rsidRPr="00EA6088">
        <w:rPr>
          <w:rStyle w:val="c12"/>
          <w:i/>
          <w:sz w:val="26"/>
          <w:szCs w:val="26"/>
        </w:rPr>
        <w:t>Игры с бегом и прыжками</w:t>
      </w:r>
      <w:r w:rsidRPr="00EA6088">
        <w:rPr>
          <w:rStyle w:val="c12"/>
          <w:sz w:val="26"/>
          <w:szCs w:val="26"/>
        </w:rPr>
        <w:t xml:space="preserve">: «Сорви шишку», «У медведя </w:t>
      </w:r>
      <w:proofErr w:type="gramStart"/>
      <w:r w:rsidRPr="00EA6088">
        <w:rPr>
          <w:rStyle w:val="c12"/>
          <w:sz w:val="26"/>
          <w:szCs w:val="26"/>
        </w:rPr>
        <w:t>во</w:t>
      </w:r>
      <w:proofErr w:type="gramEnd"/>
      <w:r w:rsidRPr="00EA6088">
        <w:rPr>
          <w:rStyle w:val="c12"/>
          <w:sz w:val="26"/>
          <w:szCs w:val="26"/>
        </w:rPr>
        <w:t xml:space="preserve"> бору», «Подбеги к своему предмету», «День и ночь», «Кот и мыши», «Пятнашки»; «Прыжки по кочкам».</w:t>
      </w:r>
    </w:p>
    <w:p w:rsidR="00900C27" w:rsidRPr="00EA6088" w:rsidRDefault="00900C27" w:rsidP="00EA6088">
      <w:pPr>
        <w:pStyle w:val="c11"/>
        <w:spacing w:before="0" w:beforeAutospacing="0" w:after="0" w:afterAutospacing="0" w:line="360" w:lineRule="auto"/>
        <w:ind w:firstLine="709"/>
        <w:jc w:val="both"/>
        <w:rPr>
          <w:rStyle w:val="c12"/>
          <w:sz w:val="26"/>
          <w:szCs w:val="26"/>
        </w:rPr>
      </w:pPr>
      <w:r w:rsidRPr="00EA6088">
        <w:rPr>
          <w:rStyle w:val="c12"/>
          <w:i/>
          <w:sz w:val="26"/>
          <w:szCs w:val="26"/>
        </w:rPr>
        <w:t>Игры с мячом</w:t>
      </w:r>
      <w:r w:rsidRPr="00EA6088">
        <w:rPr>
          <w:rStyle w:val="c12"/>
          <w:sz w:val="26"/>
          <w:szCs w:val="26"/>
        </w:rPr>
        <w:t>: «Метание мячей и мешочков»; «Кого назвали – тот и ловит», «Мяч по кругу», «Не урони мяч».</w:t>
      </w:r>
    </w:p>
    <w:p w:rsidR="00900C27" w:rsidRPr="00EA6088" w:rsidRDefault="00900C27" w:rsidP="00EA6088">
      <w:pPr>
        <w:pStyle w:val="ab"/>
        <w:spacing w:line="360" w:lineRule="auto"/>
        <w:ind w:firstLine="708"/>
        <w:rPr>
          <w:rStyle w:val="c12"/>
          <w:rFonts w:ascii="Times New Roman" w:hAnsi="Times New Roman" w:cs="Times New Roman"/>
          <w:b/>
          <w:i/>
          <w:sz w:val="26"/>
          <w:szCs w:val="26"/>
        </w:rPr>
      </w:pPr>
      <w:r w:rsidRPr="00EA6088">
        <w:rPr>
          <w:rStyle w:val="c12"/>
          <w:rFonts w:ascii="Times New Roman" w:hAnsi="Times New Roman" w:cs="Times New Roman"/>
          <w:b/>
          <w:i/>
          <w:sz w:val="26"/>
          <w:szCs w:val="26"/>
        </w:rPr>
        <w:t>Адаптивная физическая реабилитация</w:t>
      </w:r>
    </w:p>
    <w:p w:rsidR="00900C27" w:rsidRPr="00EA6088" w:rsidRDefault="00900C27" w:rsidP="00EA6088">
      <w:pPr>
        <w:pStyle w:val="ab"/>
        <w:spacing w:line="360" w:lineRule="auto"/>
        <w:ind w:firstLine="708"/>
        <w:rPr>
          <w:rFonts w:ascii="Times New Roman" w:hAnsi="Times New Roman" w:cs="Times New Roman"/>
          <w:b/>
          <w:bCs/>
          <w:i/>
          <w:iCs/>
          <w:sz w:val="26"/>
          <w:szCs w:val="26"/>
        </w:rPr>
      </w:pPr>
      <w:proofErr w:type="spellStart"/>
      <w:r w:rsidRPr="00EA6088">
        <w:rPr>
          <w:rStyle w:val="c12"/>
          <w:rFonts w:ascii="Times New Roman" w:hAnsi="Times New Roman" w:cs="Times New Roman"/>
          <w:b/>
          <w:i/>
          <w:sz w:val="26"/>
          <w:szCs w:val="26"/>
        </w:rPr>
        <w:t>Общеразвивающие</w:t>
      </w:r>
      <w:proofErr w:type="spellEnd"/>
      <w:r w:rsidRPr="00EA6088">
        <w:rPr>
          <w:rStyle w:val="c12"/>
          <w:rFonts w:ascii="Times New Roman" w:hAnsi="Times New Roman" w:cs="Times New Roman"/>
          <w:b/>
          <w:i/>
          <w:sz w:val="26"/>
          <w:szCs w:val="26"/>
        </w:rPr>
        <w:t xml:space="preserve"> упражнения</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b/>
          <w:bCs/>
          <w:sz w:val="26"/>
          <w:szCs w:val="26"/>
        </w:rPr>
        <w:t xml:space="preserve">На материале гимнастики </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pacing w:val="2"/>
          <w:sz w:val="26"/>
          <w:szCs w:val="26"/>
        </w:rPr>
        <w:t xml:space="preserve">Развитие гибкости: </w:t>
      </w:r>
      <w:r w:rsidRPr="00EA6088">
        <w:rPr>
          <w:rFonts w:ascii="Times New Roman" w:hAnsi="Times New Roman" w:cs="Times New Roman"/>
          <w:spacing w:val="2"/>
          <w:sz w:val="26"/>
          <w:szCs w:val="26"/>
        </w:rPr>
        <w:t xml:space="preserve">широкие стойки на ногах; ходьба </w:t>
      </w:r>
      <w:r w:rsidRPr="00EA6088">
        <w:rPr>
          <w:rFonts w:ascii="Times New Roman" w:hAnsi="Times New Roman" w:cs="Times New Roman"/>
          <w:sz w:val="26"/>
          <w:szCs w:val="26"/>
        </w:rPr>
        <w:t xml:space="preserve">широким шагом, выпадами, в приседе, с махом ногой; наклоны; выпады и </w:t>
      </w:r>
      <w:proofErr w:type="spellStart"/>
      <w:r w:rsidRPr="00EA6088">
        <w:rPr>
          <w:rFonts w:ascii="Times New Roman" w:hAnsi="Times New Roman" w:cs="Times New Roman"/>
          <w:sz w:val="26"/>
          <w:szCs w:val="26"/>
        </w:rPr>
        <w:t>полушпагаты</w:t>
      </w:r>
      <w:proofErr w:type="spellEnd"/>
      <w:r w:rsidRPr="00EA6088">
        <w:rPr>
          <w:rFonts w:ascii="Times New Roman" w:hAnsi="Times New Roman" w:cs="Times New Roman"/>
          <w:sz w:val="26"/>
          <w:szCs w:val="26"/>
        </w:rPr>
        <w:t xml:space="preserve"> на месте; «</w:t>
      </w:r>
      <w:proofErr w:type="spellStart"/>
      <w:r w:rsidRPr="00EA6088">
        <w:rPr>
          <w:rFonts w:ascii="Times New Roman" w:hAnsi="Times New Roman" w:cs="Times New Roman"/>
          <w:sz w:val="26"/>
          <w:szCs w:val="26"/>
        </w:rPr>
        <w:t>выкруты</w:t>
      </w:r>
      <w:proofErr w:type="spellEnd"/>
      <w:r w:rsidRPr="00EA6088">
        <w:rPr>
          <w:rFonts w:ascii="Times New Roman" w:hAnsi="Times New Roman" w:cs="Times New Roman"/>
          <w:sz w:val="26"/>
          <w:szCs w:val="26"/>
        </w:rPr>
        <w:t xml:space="preserve">» с гимнастической палкой, скакалкой; махи правой и левой ногой, стоя у </w:t>
      </w:r>
      <w:r w:rsidRPr="00EA6088">
        <w:rPr>
          <w:rFonts w:ascii="Times New Roman" w:hAnsi="Times New Roman" w:cs="Times New Roman"/>
          <w:sz w:val="26"/>
          <w:szCs w:val="26"/>
        </w:rPr>
        <w:lastRenderedPageBreak/>
        <w:t xml:space="preserve">гимнастической стенки и при передвижениях; </w:t>
      </w:r>
      <w:r w:rsidRPr="00EA6088">
        <w:rPr>
          <w:rFonts w:ascii="Times New Roman" w:hAnsi="Times New Roman" w:cs="Times New Roman"/>
          <w:spacing w:val="2"/>
          <w:sz w:val="26"/>
          <w:szCs w:val="26"/>
        </w:rPr>
        <w:t xml:space="preserve">индивидуальные </w:t>
      </w:r>
      <w:r w:rsidRPr="00EA6088">
        <w:rPr>
          <w:rFonts w:ascii="Times New Roman" w:hAnsi="Times New Roman" w:cs="Times New Roman"/>
          <w:sz w:val="26"/>
          <w:szCs w:val="26"/>
        </w:rPr>
        <w:t>комплексы по развитию гибкости.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Развитие координации: </w:t>
      </w:r>
      <w:r w:rsidRPr="00EA6088">
        <w:rPr>
          <w:rFonts w:ascii="Times New Roman" w:hAnsi="Times New Roman" w:cs="Times New Roman"/>
          <w:sz w:val="26"/>
          <w:szCs w:val="26"/>
        </w:rPr>
        <w:t>преодоление простых препятствий; ходьба по гим</w:t>
      </w:r>
      <w:r w:rsidRPr="00EA6088">
        <w:rPr>
          <w:rFonts w:ascii="Times New Roman" w:hAnsi="Times New Roman" w:cs="Times New Roman"/>
          <w:spacing w:val="2"/>
          <w:sz w:val="26"/>
          <w:szCs w:val="26"/>
        </w:rPr>
        <w:t>настической скамейке, низкому гимнастическому бревну</w:t>
      </w:r>
      <w:r w:rsidRPr="00EA6088">
        <w:rPr>
          <w:rFonts w:ascii="Times New Roman" w:hAnsi="Times New Roman" w:cs="Times New Roman"/>
          <w:sz w:val="26"/>
          <w:szCs w:val="26"/>
        </w:rPr>
        <w:t xml:space="preserve">; воспроизведение заданной игровой позы; игры на </w:t>
      </w:r>
      <w:r w:rsidRPr="00EA6088">
        <w:rPr>
          <w:rFonts w:ascii="Times New Roman" w:hAnsi="Times New Roman" w:cs="Times New Roman"/>
          <w:spacing w:val="2"/>
          <w:sz w:val="26"/>
          <w:szCs w:val="26"/>
        </w:rPr>
        <w:t xml:space="preserve">переключение внимания, на расслабление мышц рук, ног, </w:t>
      </w:r>
      <w:r w:rsidRPr="00EA6088">
        <w:rPr>
          <w:rFonts w:ascii="Times New Roman" w:hAnsi="Times New Roman" w:cs="Times New Roman"/>
          <w:sz w:val="26"/>
          <w:szCs w:val="26"/>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EA6088">
        <w:rPr>
          <w:rFonts w:ascii="Times New Roman" w:hAnsi="Times New Roman" w:cs="Times New Roman"/>
          <w:spacing w:val="2"/>
          <w:sz w:val="26"/>
          <w:szCs w:val="26"/>
        </w:rPr>
        <w:t xml:space="preserve">на расслабление отдельных мышечных групп, передвижение шагом, бегом, </w:t>
      </w:r>
      <w:r w:rsidRPr="00EA6088">
        <w:rPr>
          <w:rFonts w:ascii="Times New Roman" w:hAnsi="Times New Roman" w:cs="Times New Roman"/>
          <w:sz w:val="26"/>
          <w:szCs w:val="26"/>
        </w:rPr>
        <w:t>прыжками в разных направлениях по намеченным ориентирам и по сигналу.</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Формирование осанки: </w:t>
      </w:r>
      <w:r w:rsidRPr="00EA6088">
        <w:rPr>
          <w:rFonts w:ascii="Times New Roman" w:hAnsi="Times New Roman" w:cs="Times New Roman"/>
          <w:sz w:val="26"/>
          <w:szCs w:val="26"/>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i/>
          <w:iCs/>
          <w:sz w:val="26"/>
          <w:szCs w:val="26"/>
        </w:rPr>
        <w:t xml:space="preserve">Развитие силовых способностей: </w:t>
      </w:r>
      <w:r w:rsidRPr="00EA6088">
        <w:rPr>
          <w:rFonts w:ascii="Times New Roman" w:hAnsi="Times New Roman" w:cs="Times New Roman"/>
          <w:sz w:val="26"/>
          <w:szCs w:val="26"/>
        </w:rP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w:t>
      </w:r>
      <w:r w:rsidRPr="00EA6088">
        <w:rPr>
          <w:rFonts w:ascii="Times New Roman" w:hAnsi="Times New Roman" w:cs="Times New Roman"/>
          <w:spacing w:val="2"/>
          <w:sz w:val="26"/>
          <w:szCs w:val="26"/>
        </w:rPr>
        <w:t xml:space="preserve">; </w:t>
      </w:r>
      <w:r w:rsidRPr="00EA6088">
        <w:rPr>
          <w:rFonts w:ascii="Times New Roman" w:hAnsi="Times New Roman" w:cs="Times New Roman"/>
          <w:spacing w:val="-2"/>
          <w:sz w:val="26"/>
          <w:szCs w:val="26"/>
        </w:rPr>
        <w:t>отжимания от повышенной опоры (гимнастическая скамейка).</w:t>
      </w:r>
    </w:p>
    <w:p w:rsidR="00900C27" w:rsidRPr="00EA6088" w:rsidRDefault="00900C27" w:rsidP="00EA6088">
      <w:pPr>
        <w:pStyle w:val="ab"/>
        <w:spacing w:line="360" w:lineRule="auto"/>
        <w:ind w:firstLine="708"/>
        <w:rPr>
          <w:rFonts w:ascii="Times New Roman" w:hAnsi="Times New Roman" w:cs="Times New Roman"/>
          <w:i/>
          <w:iCs/>
          <w:sz w:val="26"/>
          <w:szCs w:val="26"/>
        </w:rPr>
      </w:pPr>
      <w:r w:rsidRPr="00EA6088">
        <w:rPr>
          <w:rFonts w:ascii="Times New Roman" w:hAnsi="Times New Roman" w:cs="Times New Roman"/>
          <w:b/>
          <w:bCs/>
          <w:sz w:val="26"/>
          <w:szCs w:val="26"/>
        </w:rPr>
        <w:t>На материале лёгкой атлетики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pacing w:val="2"/>
          <w:sz w:val="26"/>
          <w:szCs w:val="26"/>
        </w:rPr>
        <w:t xml:space="preserve">Развитие координации: </w:t>
      </w:r>
      <w:r w:rsidRPr="00EA6088">
        <w:rPr>
          <w:rFonts w:ascii="Times New Roman" w:hAnsi="Times New Roman" w:cs="Times New Roman"/>
          <w:spacing w:val="2"/>
          <w:sz w:val="26"/>
          <w:szCs w:val="26"/>
        </w:rPr>
        <w:t>бег с изменяющимся направле</w:t>
      </w:r>
      <w:r w:rsidRPr="00EA6088">
        <w:rPr>
          <w:rFonts w:ascii="Times New Roman" w:hAnsi="Times New Roman" w:cs="Times New Roman"/>
          <w:sz w:val="26"/>
          <w:szCs w:val="26"/>
        </w:rPr>
        <w:t xml:space="preserve">нием по ограниченной опоре; </w:t>
      </w:r>
      <w:proofErr w:type="spellStart"/>
      <w:r w:rsidRPr="00EA6088">
        <w:rPr>
          <w:rFonts w:ascii="Times New Roman" w:hAnsi="Times New Roman" w:cs="Times New Roman"/>
          <w:sz w:val="26"/>
          <w:szCs w:val="26"/>
        </w:rPr>
        <w:t>пробегание</w:t>
      </w:r>
      <w:proofErr w:type="spellEnd"/>
      <w:r w:rsidRPr="00EA6088">
        <w:rPr>
          <w:rFonts w:ascii="Times New Roman" w:hAnsi="Times New Roman" w:cs="Times New Roman"/>
          <w:sz w:val="26"/>
          <w:szCs w:val="26"/>
        </w:rPr>
        <w:t xml:space="preserve"> коротких отрезков из разных исходных положений; прыжки через скакалку на месте на одной ноге и двух ногах поочерёдно.</w:t>
      </w:r>
    </w:p>
    <w:p w:rsidR="00900C27" w:rsidRPr="00EA6088" w:rsidRDefault="00900C27" w:rsidP="00EA6088">
      <w:pPr>
        <w:pStyle w:val="ab"/>
        <w:spacing w:line="360" w:lineRule="auto"/>
        <w:ind w:firstLine="708"/>
        <w:rPr>
          <w:rFonts w:ascii="Times New Roman" w:hAnsi="Times New Roman" w:cs="Times New Roman"/>
          <w:spacing w:val="2"/>
          <w:sz w:val="26"/>
          <w:szCs w:val="26"/>
        </w:rPr>
      </w:pPr>
      <w:r w:rsidRPr="00EA6088">
        <w:rPr>
          <w:rFonts w:ascii="Times New Roman" w:hAnsi="Times New Roman" w:cs="Times New Roman"/>
          <w:i/>
          <w:iCs/>
          <w:spacing w:val="2"/>
          <w:sz w:val="26"/>
          <w:szCs w:val="26"/>
        </w:rPr>
        <w:t xml:space="preserve">Развитие быстроты: </w:t>
      </w:r>
      <w:r w:rsidRPr="00EA6088">
        <w:rPr>
          <w:rFonts w:ascii="Times New Roman" w:hAnsi="Times New Roman" w:cs="Times New Roman"/>
          <w:spacing w:val="2"/>
          <w:sz w:val="26"/>
          <w:szCs w:val="26"/>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EA6088">
        <w:rPr>
          <w:rFonts w:ascii="Times New Roman" w:hAnsi="Times New Roman" w:cs="Times New Roman"/>
          <w:sz w:val="26"/>
          <w:szCs w:val="26"/>
        </w:rPr>
        <w:t>в стенку и ловля теннисного мяча</w:t>
      </w:r>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стоя у стены</w:t>
      </w:r>
      <w:r w:rsidRPr="00EA6088">
        <w:rPr>
          <w:rFonts w:ascii="Times New Roman" w:hAnsi="Times New Roman" w:cs="Times New Roman"/>
          <w:spacing w:val="2"/>
          <w:sz w:val="26"/>
          <w:szCs w:val="26"/>
        </w:rPr>
        <w:t>, из разных исходных положений, с поворотами.</w:t>
      </w:r>
    </w:p>
    <w:p w:rsidR="00900C27" w:rsidRPr="00EA6088" w:rsidRDefault="00900C27"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Развитие выносливости: </w:t>
      </w:r>
      <w:r w:rsidRPr="00EA6088">
        <w:rPr>
          <w:rFonts w:ascii="Times New Roman" w:hAnsi="Times New Roman" w:cs="Times New Roman"/>
          <w:sz w:val="26"/>
          <w:szCs w:val="26"/>
        </w:rPr>
        <w:t xml:space="preserve">равномерный бег в режиме умеренной интенсивности, чередующийся с ходьбой, с бегом в режиме большой </w:t>
      </w:r>
      <w:r w:rsidRPr="00EA6088">
        <w:rPr>
          <w:rFonts w:ascii="Times New Roman" w:hAnsi="Times New Roman" w:cs="Times New Roman"/>
          <w:sz w:val="26"/>
          <w:szCs w:val="26"/>
        </w:rPr>
        <w:lastRenderedPageBreak/>
        <w:t>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EA6088">
        <w:rPr>
          <w:rFonts w:ascii="Times New Roman" w:hAnsi="Times New Roman" w:cs="Times New Roman"/>
          <w:sz w:val="26"/>
          <w:szCs w:val="26"/>
        </w:rPr>
        <w:noBreakHyphen/>
        <w:t>минутный бег.</w:t>
      </w:r>
    </w:p>
    <w:p w:rsidR="00900C27" w:rsidRPr="00EA6088" w:rsidRDefault="00900C27" w:rsidP="00412079">
      <w:pPr>
        <w:pStyle w:val="ab"/>
        <w:spacing w:line="360" w:lineRule="auto"/>
        <w:ind w:firstLine="454"/>
        <w:rPr>
          <w:rFonts w:ascii="Times New Roman" w:hAnsi="Times New Roman" w:cs="Times New Roman"/>
          <w:sz w:val="26"/>
          <w:szCs w:val="26"/>
        </w:rPr>
      </w:pPr>
      <w:proofErr w:type="gramStart"/>
      <w:r w:rsidRPr="00EA6088">
        <w:rPr>
          <w:rFonts w:ascii="Times New Roman" w:hAnsi="Times New Roman" w:cs="Times New Roman"/>
          <w:i/>
          <w:iCs/>
          <w:sz w:val="26"/>
          <w:szCs w:val="26"/>
        </w:rPr>
        <w:t xml:space="preserve">Развитие силовых способностей: </w:t>
      </w:r>
      <w:r w:rsidRPr="00EA6088">
        <w:rPr>
          <w:rFonts w:ascii="Times New Roman" w:hAnsi="Times New Roman" w:cs="Times New Roman"/>
          <w:sz w:val="26"/>
          <w:szCs w:val="26"/>
        </w:rPr>
        <w:t xml:space="preserve">повторное выполнение </w:t>
      </w:r>
      <w:proofErr w:type="spellStart"/>
      <w:r w:rsidRPr="00EA6088">
        <w:rPr>
          <w:rFonts w:ascii="Times New Roman" w:hAnsi="Times New Roman" w:cs="Times New Roman"/>
          <w:spacing w:val="-2"/>
          <w:sz w:val="26"/>
          <w:szCs w:val="26"/>
        </w:rPr>
        <w:t>многоскоков</w:t>
      </w:r>
      <w:proofErr w:type="spellEnd"/>
      <w:r w:rsidRPr="00EA6088">
        <w:rPr>
          <w:rFonts w:ascii="Times New Roman" w:hAnsi="Times New Roman" w:cs="Times New Roman"/>
          <w:spacing w:val="-2"/>
          <w:sz w:val="26"/>
          <w:szCs w:val="26"/>
        </w:rPr>
        <w:t xml:space="preserve">; повторное преодоление препятствий (15—20 см); </w:t>
      </w:r>
      <w:r w:rsidRPr="00EA6088">
        <w:rPr>
          <w:rFonts w:ascii="Times New Roman" w:hAnsi="Times New Roman" w:cs="Times New Roman"/>
          <w:sz w:val="26"/>
          <w:szCs w:val="26"/>
        </w:rPr>
        <w:t xml:space="preserve">передача набивного мяча (1 кг) в максимальном темпе, по </w:t>
      </w:r>
      <w:r w:rsidRPr="00EA6088">
        <w:rPr>
          <w:rFonts w:ascii="Times New Roman" w:hAnsi="Times New Roman" w:cs="Times New Roman"/>
          <w:spacing w:val="2"/>
          <w:sz w:val="26"/>
          <w:szCs w:val="26"/>
        </w:rPr>
        <w:t xml:space="preserve">кругу, из разных исходных положений; метание набивных </w:t>
      </w:r>
      <w:r w:rsidRPr="00EA6088">
        <w:rPr>
          <w:rFonts w:ascii="Times New Roman" w:hAnsi="Times New Roman" w:cs="Times New Roman"/>
          <w:sz w:val="26"/>
          <w:szCs w:val="26"/>
        </w:rPr>
        <w:t xml:space="preserve">мячей (1—2 кг) одной рукой и двумя руками из разных исходных положений и различными способами (сверху, сбоку, </w:t>
      </w:r>
      <w:r w:rsidRPr="00EA6088">
        <w:rPr>
          <w:rFonts w:ascii="Times New Roman" w:hAnsi="Times New Roman" w:cs="Times New Roman"/>
          <w:spacing w:val="2"/>
          <w:sz w:val="26"/>
          <w:szCs w:val="26"/>
        </w:rPr>
        <w:t xml:space="preserve">снизу, от груди); повторное выполнение беговых нагрузок </w:t>
      </w:r>
      <w:r w:rsidRPr="00EA6088">
        <w:rPr>
          <w:rFonts w:ascii="Times New Roman" w:hAnsi="Times New Roman" w:cs="Times New Roman"/>
          <w:sz w:val="26"/>
          <w:szCs w:val="26"/>
        </w:rPr>
        <w:t>в горку;</w:t>
      </w:r>
      <w:proofErr w:type="gramEnd"/>
      <w:r w:rsidRPr="00EA6088">
        <w:rPr>
          <w:rFonts w:ascii="Times New Roman" w:hAnsi="Times New Roman" w:cs="Times New Roman"/>
          <w:sz w:val="26"/>
          <w:szCs w:val="26"/>
        </w:rPr>
        <w:t xml:space="preserve">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w:t>
      </w:r>
      <w:proofErr w:type="gramStart"/>
      <w:r w:rsidRPr="00EA6088">
        <w:rPr>
          <w:rFonts w:ascii="Times New Roman" w:hAnsi="Times New Roman" w:cs="Times New Roman"/>
          <w:sz w:val="26"/>
          <w:szCs w:val="26"/>
        </w:rPr>
        <w:t>по</w:t>
      </w:r>
      <w:proofErr w:type="gramEnd"/>
    </w:p>
    <w:p w:rsidR="00900C27" w:rsidRPr="00EA6088" w:rsidRDefault="00900C27" w:rsidP="00EA6088">
      <w:pPr>
        <w:pStyle w:val="ab"/>
        <w:spacing w:line="360" w:lineRule="auto"/>
        <w:ind w:firstLine="709"/>
        <w:rPr>
          <w:rStyle w:val="c12"/>
          <w:rFonts w:ascii="Times New Roman" w:hAnsi="Times New Roman" w:cs="Times New Roman"/>
          <w:b/>
          <w:i/>
          <w:sz w:val="26"/>
          <w:szCs w:val="26"/>
        </w:rPr>
      </w:pPr>
      <w:r w:rsidRPr="00EA6088">
        <w:rPr>
          <w:rStyle w:val="c12"/>
          <w:rFonts w:ascii="Times New Roman" w:hAnsi="Times New Roman" w:cs="Times New Roman"/>
          <w:b/>
          <w:i/>
          <w:sz w:val="26"/>
          <w:szCs w:val="26"/>
        </w:rPr>
        <w:t>Коррекционно-развивающие упражнения</w:t>
      </w:r>
    </w:p>
    <w:p w:rsidR="00900C27" w:rsidRPr="00EA6088" w:rsidRDefault="00900C27" w:rsidP="00EA6088">
      <w:pPr>
        <w:pStyle w:val="ab"/>
        <w:spacing w:line="360"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Основные положения и движения головы, конечностей и туловища</w:t>
      </w:r>
      <w:r w:rsidRPr="00EA6088">
        <w:rPr>
          <w:rStyle w:val="c12"/>
          <w:rFonts w:ascii="Times New Roman" w:hAnsi="Times New Roman" w:cs="Times New Roman"/>
          <w:sz w:val="26"/>
          <w:szCs w:val="26"/>
        </w:rPr>
        <w:t xml:space="preserve">, </w:t>
      </w:r>
      <w:r w:rsidRPr="00EA6088">
        <w:rPr>
          <w:rStyle w:val="c12"/>
          <w:rFonts w:ascii="Times New Roman" w:hAnsi="Times New Roman" w:cs="Times New Roman"/>
          <w:i/>
          <w:sz w:val="26"/>
          <w:szCs w:val="26"/>
        </w:rPr>
        <w:t>выполняемые на месте</w:t>
      </w:r>
      <w:r w:rsidRPr="00EA6088">
        <w:rPr>
          <w:rStyle w:val="c12"/>
          <w:rFonts w:ascii="Times New Roman" w:hAnsi="Times New Roman" w:cs="Times New Roman"/>
          <w:sz w:val="26"/>
          <w:szCs w:val="26"/>
        </w:rPr>
        <w:t>: сочетание движений туловища, ног с одноименными движениями рук; комплексы упражнений без предметов на месте и с предметами (</w:t>
      </w:r>
      <w:proofErr w:type="gramStart"/>
      <w:r w:rsidRPr="00EA6088">
        <w:rPr>
          <w:rStyle w:val="c12"/>
          <w:rFonts w:ascii="Times New Roman" w:hAnsi="Times New Roman" w:cs="Times New Roman"/>
          <w:sz w:val="26"/>
          <w:szCs w:val="26"/>
        </w:rPr>
        <w:t>г</w:t>
      </w:r>
      <w:proofErr w:type="gramEnd"/>
      <w:r w:rsidRPr="00EA6088">
        <w:rPr>
          <w:rStyle w:val="c12"/>
          <w:rFonts w:ascii="Times New Roman" w:hAnsi="Times New Roman" w:cs="Times New Roman"/>
          <w:sz w:val="26"/>
          <w:szCs w:val="26"/>
        </w:rPr>
        <w:t xml:space="preserve">/ палка, малый мяч, средний мяч, г/мяч, набивной мяч, средний обруч, большой обруч). </w:t>
      </w:r>
    </w:p>
    <w:p w:rsidR="00900C27" w:rsidRPr="00EA6088" w:rsidRDefault="00900C27" w:rsidP="00EA6088">
      <w:pPr>
        <w:pStyle w:val="c11"/>
        <w:spacing w:before="0" w:beforeAutospacing="0" w:after="0" w:afterAutospacing="0" w:line="360" w:lineRule="auto"/>
        <w:ind w:firstLine="709"/>
        <w:jc w:val="both"/>
        <w:rPr>
          <w:rStyle w:val="c12"/>
          <w:sz w:val="26"/>
          <w:szCs w:val="26"/>
        </w:rPr>
      </w:pPr>
      <w:r w:rsidRPr="00EA6088">
        <w:rPr>
          <w:rStyle w:val="c12"/>
          <w:i/>
          <w:sz w:val="26"/>
          <w:szCs w:val="26"/>
        </w:rPr>
        <w:t>Упражнения на дыхание</w:t>
      </w:r>
      <w:r w:rsidRPr="00EA6088">
        <w:rPr>
          <w:rStyle w:val="c12"/>
          <w:sz w:val="26"/>
          <w:szCs w:val="26"/>
        </w:rPr>
        <w:t xml:space="preserve">: правильное дыхание </w:t>
      </w:r>
      <w:proofErr w:type="spellStart"/>
      <w:r w:rsidRPr="00EA6088">
        <w:rPr>
          <w:rStyle w:val="c12"/>
          <w:sz w:val="26"/>
          <w:szCs w:val="26"/>
        </w:rPr>
        <w:t>вразличных</w:t>
      </w:r>
      <w:proofErr w:type="spellEnd"/>
      <w:r w:rsidRPr="00EA6088">
        <w:rPr>
          <w:rStyle w:val="c12"/>
          <w:sz w:val="26"/>
          <w:szCs w:val="26"/>
        </w:rPr>
        <w:t xml:space="preserve">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900C27" w:rsidRPr="00EA6088" w:rsidRDefault="00900C27" w:rsidP="00EA6088">
      <w:pPr>
        <w:pStyle w:val="ab"/>
        <w:spacing w:line="360"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Упражнения на коррекцию и формирование правильной осанки</w:t>
      </w:r>
      <w:r w:rsidRPr="00EA6088">
        <w:rPr>
          <w:rStyle w:val="c12"/>
          <w:rFonts w:ascii="Times New Roman" w:hAnsi="Times New Roman" w:cs="Times New Roman"/>
          <w:sz w:val="26"/>
          <w:szCs w:val="26"/>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w:t>
      </w:r>
      <w:r w:rsidRPr="00EA6088">
        <w:rPr>
          <w:rStyle w:val="c12"/>
          <w:rFonts w:ascii="Times New Roman" w:hAnsi="Times New Roman" w:cs="Times New Roman"/>
          <w:sz w:val="26"/>
          <w:szCs w:val="26"/>
        </w:rPr>
        <w:lastRenderedPageBreak/>
        <w:t>мячах различного диаметра (сидя на мяче с удержанием статической позы с опорой с различными движениями рук)</w:t>
      </w:r>
      <w:proofErr w:type="gramStart"/>
      <w:r w:rsidRPr="00EA6088">
        <w:rPr>
          <w:rStyle w:val="c12"/>
          <w:rFonts w:ascii="Times New Roman" w:hAnsi="Times New Roman" w:cs="Times New Roman"/>
          <w:sz w:val="26"/>
          <w:szCs w:val="26"/>
        </w:rPr>
        <w:t>;х</w:t>
      </w:r>
      <w:proofErr w:type="gramEnd"/>
      <w:r w:rsidRPr="00EA6088">
        <w:rPr>
          <w:rStyle w:val="c12"/>
          <w:rFonts w:ascii="Times New Roman" w:hAnsi="Times New Roman" w:cs="Times New Roman"/>
          <w:sz w:val="26"/>
          <w:szCs w:val="26"/>
        </w:rPr>
        <w:t>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900C27" w:rsidRPr="00EA6088" w:rsidRDefault="00900C27" w:rsidP="00EA6088">
      <w:pPr>
        <w:pStyle w:val="ab"/>
        <w:spacing w:line="360" w:lineRule="auto"/>
        <w:ind w:firstLine="709"/>
        <w:rPr>
          <w:rStyle w:val="c12"/>
          <w:rFonts w:ascii="Times New Roman" w:hAnsi="Times New Roman" w:cs="Times New Roman"/>
          <w:sz w:val="26"/>
          <w:szCs w:val="26"/>
        </w:rPr>
      </w:pPr>
      <w:proofErr w:type="gramStart"/>
      <w:r w:rsidRPr="00EA6088">
        <w:rPr>
          <w:rStyle w:val="c12"/>
          <w:rFonts w:ascii="Times New Roman" w:hAnsi="Times New Roman" w:cs="Times New Roman"/>
          <w:i/>
          <w:sz w:val="26"/>
          <w:szCs w:val="26"/>
        </w:rPr>
        <w:t>Упражнения на коррекцию и профилактику плоскостопия:</w:t>
      </w:r>
      <w:r w:rsidRPr="00EA6088">
        <w:rPr>
          <w:rStyle w:val="c12"/>
          <w:rFonts w:ascii="Times New Roman" w:hAnsi="Times New Roman" w:cs="Times New Roman"/>
          <w:sz w:val="26"/>
          <w:szCs w:val="26"/>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roofErr w:type="gramEnd"/>
    </w:p>
    <w:p w:rsidR="00900C27" w:rsidRPr="00EA6088" w:rsidRDefault="00900C27" w:rsidP="00EA6088">
      <w:pPr>
        <w:pStyle w:val="ab"/>
        <w:spacing w:line="360" w:lineRule="auto"/>
        <w:ind w:firstLine="709"/>
        <w:rPr>
          <w:rStyle w:val="c12"/>
          <w:rFonts w:ascii="Times New Roman" w:hAnsi="Times New Roman" w:cs="Times New Roman"/>
          <w:sz w:val="26"/>
          <w:szCs w:val="26"/>
        </w:rPr>
      </w:pPr>
      <w:proofErr w:type="gramStart"/>
      <w:r w:rsidRPr="00EA6088">
        <w:rPr>
          <w:rStyle w:val="c12"/>
          <w:rFonts w:ascii="Times New Roman" w:hAnsi="Times New Roman" w:cs="Times New Roman"/>
          <w:i/>
          <w:sz w:val="26"/>
          <w:szCs w:val="26"/>
        </w:rPr>
        <w:t>Упражнения на развитие общей и мелкой моторики:</w:t>
      </w:r>
      <w:r w:rsidRPr="00EA6088">
        <w:rPr>
          <w:rStyle w:val="c12"/>
          <w:rFonts w:ascii="Times New Roman" w:hAnsi="Times New Roman" w:cs="Times New Roman"/>
          <w:sz w:val="26"/>
          <w:szCs w:val="26"/>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w:t>
      </w:r>
      <w:proofErr w:type="gramEnd"/>
      <w:r w:rsidRPr="00EA6088">
        <w:rPr>
          <w:rStyle w:val="c12"/>
          <w:rFonts w:ascii="Times New Roman" w:hAnsi="Times New Roman" w:cs="Times New Roman"/>
          <w:sz w:val="26"/>
          <w:szCs w:val="26"/>
        </w:rPr>
        <w:t xml:space="preserve">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900C27" w:rsidRPr="00EA6088" w:rsidRDefault="00900C27" w:rsidP="00EA6088">
      <w:pPr>
        <w:pStyle w:val="ab"/>
        <w:spacing w:line="360"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Упражнения на развитие точности и координации движений</w:t>
      </w:r>
      <w:r w:rsidRPr="00EA6088">
        <w:rPr>
          <w:rStyle w:val="c12"/>
          <w:rFonts w:ascii="Times New Roman" w:hAnsi="Times New Roman" w:cs="Times New Roman"/>
          <w:sz w:val="26"/>
          <w:szCs w:val="26"/>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900C27" w:rsidRPr="00EA6088" w:rsidRDefault="00900C27" w:rsidP="00EA6088">
      <w:pPr>
        <w:pStyle w:val="ab"/>
        <w:spacing w:line="360" w:lineRule="auto"/>
        <w:ind w:firstLine="709"/>
        <w:rPr>
          <w:rStyle w:val="c12"/>
          <w:rFonts w:ascii="Times New Roman" w:hAnsi="Times New Roman" w:cs="Times New Roman"/>
          <w:i/>
          <w:sz w:val="26"/>
          <w:szCs w:val="26"/>
        </w:rPr>
      </w:pPr>
      <w:r w:rsidRPr="00EA6088">
        <w:rPr>
          <w:rStyle w:val="c12"/>
          <w:rFonts w:ascii="Times New Roman" w:hAnsi="Times New Roman" w:cs="Times New Roman"/>
          <w:i/>
          <w:sz w:val="26"/>
          <w:szCs w:val="26"/>
        </w:rPr>
        <w:t>Упражнения на развитие двигательных умений и навыков</w:t>
      </w:r>
    </w:p>
    <w:p w:rsidR="00900C27" w:rsidRPr="00EA6088" w:rsidRDefault="00900C27" w:rsidP="00EA6088">
      <w:pPr>
        <w:pStyle w:val="c11"/>
        <w:spacing w:before="0" w:beforeAutospacing="0" w:after="0" w:afterAutospacing="0" w:line="360" w:lineRule="auto"/>
        <w:ind w:firstLine="709"/>
        <w:jc w:val="both"/>
        <w:rPr>
          <w:rStyle w:val="c12"/>
          <w:sz w:val="26"/>
          <w:szCs w:val="26"/>
        </w:rPr>
      </w:pPr>
      <w:r w:rsidRPr="00EA6088">
        <w:rPr>
          <w:rStyle w:val="c12"/>
          <w:i/>
          <w:sz w:val="26"/>
          <w:szCs w:val="26"/>
        </w:rPr>
        <w:t>Построения и перестроения</w:t>
      </w:r>
      <w:r w:rsidRPr="00EA6088">
        <w:rPr>
          <w:rStyle w:val="c12"/>
          <w:sz w:val="26"/>
          <w:szCs w:val="26"/>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w:t>
      </w:r>
      <w:r w:rsidRPr="00EA6088">
        <w:rPr>
          <w:rStyle w:val="c12"/>
          <w:sz w:val="26"/>
          <w:szCs w:val="26"/>
        </w:rPr>
        <w:lastRenderedPageBreak/>
        <w:t>повороты направо, налево с указанием направления; повороты на месте кругом с показом направления.</w:t>
      </w:r>
    </w:p>
    <w:p w:rsidR="00900C27" w:rsidRPr="00EA6088" w:rsidRDefault="00900C27" w:rsidP="00EA6088">
      <w:pPr>
        <w:pStyle w:val="c11"/>
        <w:spacing w:before="0" w:beforeAutospacing="0" w:after="0" w:afterAutospacing="0" w:line="360" w:lineRule="auto"/>
        <w:ind w:firstLine="709"/>
        <w:jc w:val="both"/>
        <w:rPr>
          <w:rStyle w:val="c12"/>
          <w:sz w:val="26"/>
          <w:szCs w:val="26"/>
        </w:rPr>
      </w:pPr>
      <w:proofErr w:type="gramStart"/>
      <w:r w:rsidRPr="00EA6088">
        <w:rPr>
          <w:rStyle w:val="c12"/>
          <w:i/>
          <w:sz w:val="26"/>
          <w:szCs w:val="26"/>
        </w:rPr>
        <w:t>Ходьба и бег</w:t>
      </w:r>
      <w:r w:rsidRPr="00EA6088">
        <w:rPr>
          <w:rStyle w:val="c12"/>
          <w:sz w:val="26"/>
          <w:szCs w:val="26"/>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roofErr w:type="gramEnd"/>
    </w:p>
    <w:p w:rsidR="00900C27" w:rsidRPr="00EA6088" w:rsidRDefault="00900C27" w:rsidP="00EA6088">
      <w:pPr>
        <w:pStyle w:val="c11"/>
        <w:spacing w:before="0" w:beforeAutospacing="0" w:after="0" w:afterAutospacing="0" w:line="360" w:lineRule="auto"/>
        <w:ind w:firstLine="709"/>
        <w:jc w:val="both"/>
        <w:rPr>
          <w:rStyle w:val="c12"/>
          <w:sz w:val="26"/>
          <w:szCs w:val="26"/>
        </w:rPr>
      </w:pPr>
      <w:proofErr w:type="gramStart"/>
      <w:r w:rsidRPr="00EA6088">
        <w:rPr>
          <w:rStyle w:val="c12"/>
          <w:i/>
          <w:sz w:val="26"/>
          <w:szCs w:val="26"/>
        </w:rPr>
        <w:t>Прыжки</w:t>
      </w:r>
      <w:r w:rsidRPr="00EA6088">
        <w:rPr>
          <w:rStyle w:val="c12"/>
          <w:sz w:val="26"/>
          <w:szCs w:val="26"/>
        </w:rPr>
        <w:t>: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w:t>
      </w:r>
      <w:proofErr w:type="gramEnd"/>
      <w:r w:rsidRPr="00EA6088">
        <w:rPr>
          <w:rStyle w:val="c12"/>
          <w:sz w:val="26"/>
          <w:szCs w:val="26"/>
        </w:rPr>
        <w:t xml:space="preserve"> прыжки, наступая на </w:t>
      </w:r>
      <w:proofErr w:type="gramStart"/>
      <w:r w:rsidRPr="00EA6088">
        <w:rPr>
          <w:rStyle w:val="c12"/>
          <w:sz w:val="26"/>
          <w:szCs w:val="26"/>
        </w:rPr>
        <w:t>г</w:t>
      </w:r>
      <w:proofErr w:type="gramEnd"/>
      <w:r w:rsidRPr="00EA6088">
        <w:rPr>
          <w:rStyle w:val="c12"/>
          <w:sz w:val="26"/>
          <w:szCs w:val="26"/>
        </w:rPr>
        <w:t>/скамейку; прыжки в высоту с шага.</w:t>
      </w:r>
    </w:p>
    <w:p w:rsidR="00900C27" w:rsidRPr="00EA6088" w:rsidRDefault="00900C27" w:rsidP="00EA6088">
      <w:pPr>
        <w:pStyle w:val="c11"/>
        <w:spacing w:before="0" w:beforeAutospacing="0" w:after="0" w:afterAutospacing="0" w:line="360" w:lineRule="auto"/>
        <w:ind w:firstLine="709"/>
        <w:jc w:val="both"/>
        <w:rPr>
          <w:rStyle w:val="c12"/>
          <w:sz w:val="26"/>
          <w:szCs w:val="26"/>
        </w:rPr>
      </w:pPr>
      <w:r w:rsidRPr="00EA6088">
        <w:rPr>
          <w:rStyle w:val="c12"/>
          <w:i/>
          <w:sz w:val="26"/>
          <w:szCs w:val="26"/>
        </w:rPr>
        <w:t>Броски, ловля, метание мяча и передача предметов</w:t>
      </w:r>
      <w:r w:rsidRPr="00EA6088">
        <w:rPr>
          <w:rStyle w:val="c12"/>
          <w:sz w:val="26"/>
          <w:szCs w:val="26"/>
        </w:rPr>
        <w:t xml:space="preserve">: метание малого мяча правой (левой) рукой на дальность способом «из-за головы через плечо»; метание малого мяча в горизонтальную цель (мишени на </w:t>
      </w:r>
      <w:proofErr w:type="gramStart"/>
      <w:r w:rsidRPr="00EA6088">
        <w:rPr>
          <w:rStyle w:val="c12"/>
          <w:sz w:val="26"/>
          <w:szCs w:val="26"/>
        </w:rPr>
        <w:t>г</w:t>
      </w:r>
      <w:proofErr w:type="gramEnd"/>
      <w:r w:rsidRPr="00EA6088">
        <w:rPr>
          <w:rStyle w:val="c12"/>
          <w:sz w:val="26"/>
          <w:szCs w:val="26"/>
        </w:rPr>
        <w:t xml:space="preserve">/стенке);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w:t>
      </w:r>
      <w:proofErr w:type="spellStart"/>
      <w:r w:rsidRPr="00EA6088">
        <w:rPr>
          <w:rStyle w:val="c12"/>
          <w:sz w:val="26"/>
          <w:szCs w:val="26"/>
        </w:rPr>
        <w:t>пола</w:t>
      </w:r>
      <w:proofErr w:type="gramStart"/>
      <w:r w:rsidRPr="00EA6088">
        <w:rPr>
          <w:rStyle w:val="c12"/>
          <w:sz w:val="26"/>
          <w:szCs w:val="26"/>
        </w:rPr>
        <w:t>;б</w:t>
      </w:r>
      <w:proofErr w:type="gramEnd"/>
      <w:r w:rsidRPr="00EA6088">
        <w:rPr>
          <w:rStyle w:val="c12"/>
          <w:sz w:val="26"/>
          <w:szCs w:val="26"/>
        </w:rPr>
        <w:t>роски</w:t>
      </w:r>
      <w:proofErr w:type="spellEnd"/>
      <w:r w:rsidRPr="00EA6088">
        <w:rPr>
          <w:rStyle w:val="c12"/>
          <w:sz w:val="26"/>
          <w:szCs w:val="26"/>
        </w:rPr>
        <w:t xml:space="preserve">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rsidR="00900C27" w:rsidRPr="00EA6088" w:rsidRDefault="00900C27" w:rsidP="00EA6088">
      <w:pPr>
        <w:pStyle w:val="c11"/>
        <w:spacing w:before="0" w:beforeAutospacing="0" w:after="0" w:afterAutospacing="0" w:line="360" w:lineRule="auto"/>
        <w:ind w:firstLine="709"/>
        <w:jc w:val="both"/>
        <w:rPr>
          <w:rStyle w:val="c12"/>
          <w:sz w:val="26"/>
          <w:szCs w:val="26"/>
        </w:rPr>
      </w:pPr>
      <w:proofErr w:type="gramStart"/>
      <w:r w:rsidRPr="00EA6088">
        <w:rPr>
          <w:rStyle w:val="c12"/>
          <w:i/>
          <w:sz w:val="26"/>
          <w:szCs w:val="26"/>
        </w:rPr>
        <w:t>Равновесие</w:t>
      </w:r>
      <w:r w:rsidRPr="00EA6088">
        <w:rPr>
          <w:rStyle w:val="c12"/>
          <w:sz w:val="26"/>
          <w:szCs w:val="26"/>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w:t>
      </w:r>
      <w:proofErr w:type="gramEnd"/>
      <w:r w:rsidRPr="00EA6088">
        <w:rPr>
          <w:rStyle w:val="c12"/>
          <w:sz w:val="26"/>
          <w:szCs w:val="26"/>
        </w:rPr>
        <w:t xml:space="preserve"> «Петушок», «Ласточка» на полу.</w:t>
      </w:r>
    </w:p>
    <w:p w:rsidR="00900C27" w:rsidRPr="00EA6088" w:rsidRDefault="00900C27" w:rsidP="00EA6088">
      <w:pPr>
        <w:pStyle w:val="c11"/>
        <w:spacing w:before="0" w:beforeAutospacing="0" w:after="0" w:afterAutospacing="0" w:line="360" w:lineRule="auto"/>
        <w:ind w:firstLine="709"/>
        <w:jc w:val="both"/>
        <w:rPr>
          <w:rStyle w:val="c12"/>
          <w:sz w:val="26"/>
          <w:szCs w:val="26"/>
        </w:rPr>
      </w:pPr>
      <w:r w:rsidRPr="00EA6088">
        <w:rPr>
          <w:rStyle w:val="c12"/>
          <w:i/>
          <w:sz w:val="26"/>
          <w:szCs w:val="26"/>
        </w:rPr>
        <w:t xml:space="preserve">Лазание, </w:t>
      </w:r>
      <w:proofErr w:type="spellStart"/>
      <w:r w:rsidRPr="00EA6088">
        <w:rPr>
          <w:rStyle w:val="c12"/>
          <w:i/>
          <w:sz w:val="26"/>
          <w:szCs w:val="26"/>
        </w:rPr>
        <w:t>перелезание</w:t>
      </w:r>
      <w:proofErr w:type="spellEnd"/>
      <w:r w:rsidRPr="00EA6088">
        <w:rPr>
          <w:rStyle w:val="c12"/>
          <w:i/>
          <w:sz w:val="26"/>
          <w:szCs w:val="26"/>
        </w:rPr>
        <w:t xml:space="preserve">, </w:t>
      </w:r>
      <w:proofErr w:type="spellStart"/>
      <w:r w:rsidRPr="00EA6088">
        <w:rPr>
          <w:rStyle w:val="c12"/>
          <w:i/>
          <w:sz w:val="26"/>
          <w:szCs w:val="26"/>
        </w:rPr>
        <w:t>подлезание</w:t>
      </w:r>
      <w:proofErr w:type="spellEnd"/>
      <w:r w:rsidRPr="00EA6088">
        <w:rPr>
          <w:rStyle w:val="c12"/>
          <w:sz w:val="26"/>
          <w:szCs w:val="26"/>
        </w:rPr>
        <w:t xml:space="preserve">: ползанье на четвереньках по наклонной </w:t>
      </w:r>
      <w:proofErr w:type="gramStart"/>
      <w:r w:rsidRPr="00EA6088">
        <w:rPr>
          <w:rStyle w:val="c12"/>
          <w:sz w:val="26"/>
          <w:szCs w:val="26"/>
        </w:rPr>
        <w:t>г</w:t>
      </w:r>
      <w:proofErr w:type="gramEnd"/>
      <w:r w:rsidRPr="00EA6088">
        <w:rPr>
          <w:rStyle w:val="c12"/>
          <w:sz w:val="26"/>
          <w:szCs w:val="26"/>
        </w:rPr>
        <w:t xml:space="preserve">/скамейке с переходом на г/стенку; лазанье по г/стенке одновременным способом, не пропуская реек,  с поддержкой; передвижение по г/стенки в сторону; </w:t>
      </w:r>
      <w:proofErr w:type="spellStart"/>
      <w:r w:rsidRPr="00EA6088">
        <w:rPr>
          <w:rStyle w:val="c12"/>
          <w:sz w:val="26"/>
          <w:szCs w:val="26"/>
        </w:rPr>
        <w:t>подлезание</w:t>
      </w:r>
      <w:proofErr w:type="spellEnd"/>
      <w:r w:rsidRPr="00EA6088">
        <w:rPr>
          <w:rStyle w:val="c12"/>
          <w:sz w:val="26"/>
          <w:szCs w:val="26"/>
        </w:rPr>
        <w:t xml:space="preserve"> </w:t>
      </w:r>
      <w:r w:rsidRPr="00EA6088">
        <w:rPr>
          <w:rStyle w:val="c12"/>
          <w:sz w:val="26"/>
          <w:szCs w:val="26"/>
        </w:rPr>
        <w:lastRenderedPageBreak/>
        <w:t xml:space="preserve">и </w:t>
      </w:r>
      <w:proofErr w:type="spellStart"/>
      <w:r w:rsidRPr="00EA6088">
        <w:rPr>
          <w:rStyle w:val="c12"/>
          <w:sz w:val="26"/>
          <w:szCs w:val="26"/>
        </w:rPr>
        <w:t>перелезание</w:t>
      </w:r>
      <w:proofErr w:type="spellEnd"/>
      <w:r w:rsidRPr="00EA6088">
        <w:rPr>
          <w:rStyle w:val="c12"/>
          <w:sz w:val="26"/>
          <w:szCs w:val="26"/>
        </w:rPr>
        <w:t xml:space="preserve"> под препятствия разной высоты (мягкие модули, г/скамейка, обручи, г/скакалка, стойки и т.д.); </w:t>
      </w:r>
      <w:proofErr w:type="spellStart"/>
      <w:r w:rsidRPr="00EA6088">
        <w:rPr>
          <w:rStyle w:val="c12"/>
          <w:sz w:val="26"/>
          <w:szCs w:val="26"/>
        </w:rPr>
        <w:t>подлезание</w:t>
      </w:r>
      <w:proofErr w:type="spellEnd"/>
      <w:r w:rsidRPr="00EA6088">
        <w:rPr>
          <w:rStyle w:val="c12"/>
          <w:sz w:val="26"/>
          <w:szCs w:val="26"/>
        </w:rPr>
        <w:t xml:space="preserve"> под препятствием с предметом в руках; </w:t>
      </w:r>
      <w:proofErr w:type="spellStart"/>
      <w:r w:rsidRPr="00EA6088">
        <w:rPr>
          <w:rStyle w:val="c12"/>
          <w:sz w:val="26"/>
          <w:szCs w:val="26"/>
        </w:rPr>
        <w:t>пролезание</w:t>
      </w:r>
      <w:proofErr w:type="spellEnd"/>
      <w:r w:rsidRPr="00EA6088">
        <w:rPr>
          <w:rStyle w:val="c12"/>
          <w:sz w:val="26"/>
          <w:szCs w:val="26"/>
        </w:rPr>
        <w:t xml:space="preserve"> в модуль-тоннель; перешагивание через предметы: кубики, кегли, набивные мячи, большие мячи; вис на руках на </w:t>
      </w:r>
      <w:proofErr w:type="gramStart"/>
      <w:r w:rsidRPr="00EA6088">
        <w:rPr>
          <w:rStyle w:val="c12"/>
          <w:sz w:val="26"/>
          <w:szCs w:val="26"/>
        </w:rPr>
        <w:t>г</w:t>
      </w:r>
      <w:proofErr w:type="gramEnd"/>
      <w:r w:rsidRPr="00EA6088">
        <w:rPr>
          <w:rStyle w:val="c12"/>
          <w:sz w:val="26"/>
          <w:szCs w:val="26"/>
        </w:rPr>
        <w:t xml:space="preserve">/стенке 1-2 секунды; полоса препятствий из 5-6 заданий в </w:t>
      </w:r>
      <w:proofErr w:type="spellStart"/>
      <w:r w:rsidRPr="00EA6088">
        <w:rPr>
          <w:rStyle w:val="c12"/>
          <w:sz w:val="26"/>
          <w:szCs w:val="26"/>
        </w:rPr>
        <w:t>подлезании</w:t>
      </w:r>
      <w:proofErr w:type="spellEnd"/>
      <w:r w:rsidRPr="00EA6088">
        <w:rPr>
          <w:rStyle w:val="c12"/>
          <w:sz w:val="26"/>
          <w:szCs w:val="26"/>
        </w:rPr>
        <w:t xml:space="preserve">, </w:t>
      </w:r>
      <w:proofErr w:type="spellStart"/>
      <w:r w:rsidRPr="00EA6088">
        <w:rPr>
          <w:rStyle w:val="c12"/>
          <w:sz w:val="26"/>
          <w:szCs w:val="26"/>
        </w:rPr>
        <w:t>перелезании</w:t>
      </w:r>
      <w:proofErr w:type="spellEnd"/>
      <w:r w:rsidRPr="00EA6088">
        <w:rPr>
          <w:rStyle w:val="c12"/>
          <w:sz w:val="26"/>
          <w:szCs w:val="26"/>
        </w:rPr>
        <w:t xml:space="preserve"> и равновесии.</w:t>
      </w:r>
    </w:p>
    <w:p w:rsidR="00900C27" w:rsidRPr="00EA6088" w:rsidRDefault="00900C27" w:rsidP="00EA6088">
      <w:pPr>
        <w:pStyle w:val="c11"/>
        <w:spacing w:before="0" w:beforeAutospacing="0" w:after="0" w:afterAutospacing="0" w:line="360" w:lineRule="auto"/>
        <w:jc w:val="both"/>
        <w:rPr>
          <w:rStyle w:val="c12"/>
          <w:b/>
          <w:sz w:val="26"/>
          <w:szCs w:val="26"/>
        </w:rPr>
      </w:pPr>
      <w:r w:rsidRPr="00EA6088">
        <w:rPr>
          <w:rStyle w:val="c12"/>
          <w:b/>
          <w:sz w:val="26"/>
          <w:szCs w:val="26"/>
        </w:rPr>
        <w:t>Содержание курсов коррекционно-развивающей области</w:t>
      </w:r>
    </w:p>
    <w:p w:rsidR="00900C27" w:rsidRPr="00194EA4" w:rsidRDefault="00900C27" w:rsidP="00194EA4">
      <w:pPr>
        <w:pStyle w:val="a5"/>
        <w:shd w:val="clear" w:color="auto" w:fill="FFFFFF"/>
        <w:ind w:left="0" w:firstLine="709"/>
        <w:jc w:val="both"/>
        <w:rPr>
          <w:rFonts w:ascii="Times New Roman" w:hAnsi="Times New Roman" w:cs="Times New Roman"/>
          <w:sz w:val="26"/>
          <w:szCs w:val="26"/>
        </w:rPr>
      </w:pPr>
      <w:r w:rsidRPr="00EA6088">
        <w:rPr>
          <w:rFonts w:ascii="Times New Roman" w:hAnsi="Times New Roman" w:cs="Times New Roman"/>
          <w:b/>
          <w:bCs/>
          <w:i/>
          <w:iCs/>
          <w:sz w:val="26"/>
          <w:szCs w:val="26"/>
        </w:rPr>
        <w:t xml:space="preserve">Содержание </w:t>
      </w:r>
      <w:proofErr w:type="spellStart"/>
      <w:r w:rsidRPr="00EA6088">
        <w:rPr>
          <w:rFonts w:ascii="Times New Roman" w:hAnsi="Times New Roman" w:cs="Times New Roman"/>
          <w:b/>
          <w:bCs/>
          <w:i/>
          <w:iCs/>
          <w:sz w:val="26"/>
          <w:szCs w:val="26"/>
        </w:rPr>
        <w:t>коррекционно</w:t>
      </w:r>
      <w:proofErr w:type="spellEnd"/>
      <w:r w:rsidRPr="00EA6088">
        <w:rPr>
          <w:rFonts w:ascii="Times New Roman" w:hAnsi="Times New Roman" w:cs="Times New Roman"/>
          <w:b/>
          <w:bCs/>
          <w:i/>
          <w:iCs/>
          <w:sz w:val="26"/>
          <w:szCs w:val="26"/>
        </w:rPr>
        <w:t xml:space="preserve"> – развивающей области представлено следующими обязательными коррекционными курсами: </w:t>
      </w:r>
      <w:r w:rsidRPr="00EA6088">
        <w:rPr>
          <w:rFonts w:ascii="Times New Roman" w:hAnsi="Times New Roman" w:cs="Times New Roman"/>
          <w:sz w:val="26"/>
          <w:szCs w:val="26"/>
        </w:rPr>
        <w:t xml:space="preserve">«Коррекционно-развивающие занятия (логопедические и </w:t>
      </w:r>
      <w:proofErr w:type="spellStart"/>
      <w:r w:rsidRPr="00EA6088">
        <w:rPr>
          <w:rFonts w:ascii="Times New Roman" w:hAnsi="Times New Roman" w:cs="Times New Roman"/>
          <w:sz w:val="26"/>
          <w:szCs w:val="26"/>
        </w:rPr>
        <w:t>психокоррекционные</w:t>
      </w:r>
      <w:proofErr w:type="spellEnd"/>
      <w:r w:rsidRPr="00EA6088">
        <w:rPr>
          <w:rFonts w:ascii="Times New Roman" w:hAnsi="Times New Roman" w:cs="Times New Roman"/>
          <w:sz w:val="26"/>
          <w:szCs w:val="26"/>
        </w:rPr>
        <w:t xml:space="preserve">)» (фронтальные и/или индивидуальные занятия), «Ритмика» (фронтальные и/или индивидуальные занятия). </w:t>
      </w:r>
    </w:p>
    <w:p w:rsidR="00AB4472" w:rsidRPr="00EA6088" w:rsidRDefault="00AB4472" w:rsidP="00EA6088">
      <w:pPr>
        <w:pStyle w:val="Default"/>
        <w:jc w:val="both"/>
        <w:rPr>
          <w:b/>
          <w:bCs/>
          <w:sz w:val="26"/>
          <w:szCs w:val="26"/>
        </w:rPr>
      </w:pPr>
    </w:p>
    <w:p w:rsidR="00AB4472" w:rsidRPr="00EA6088" w:rsidRDefault="00AB4472" w:rsidP="00194EA4">
      <w:pPr>
        <w:pStyle w:val="ab"/>
        <w:spacing w:line="360" w:lineRule="auto"/>
        <w:rPr>
          <w:rFonts w:ascii="Times New Roman" w:hAnsi="Times New Roman" w:cs="Times New Roman"/>
          <w:b/>
          <w:spacing w:val="-4"/>
          <w:sz w:val="26"/>
          <w:szCs w:val="26"/>
        </w:rPr>
      </w:pPr>
      <w:r w:rsidRPr="00EA6088">
        <w:rPr>
          <w:rFonts w:ascii="Times New Roman" w:hAnsi="Times New Roman" w:cs="Times New Roman"/>
          <w:b/>
          <w:spacing w:val="-4"/>
          <w:sz w:val="26"/>
          <w:szCs w:val="26"/>
        </w:rPr>
        <w:t>1. Русский язык</w:t>
      </w:r>
    </w:p>
    <w:p w:rsidR="00AB4472" w:rsidRPr="00EA6088" w:rsidRDefault="00AB4472" w:rsidP="00EA6088">
      <w:pPr>
        <w:pStyle w:val="ab"/>
        <w:spacing w:line="360" w:lineRule="auto"/>
        <w:ind w:firstLine="567"/>
        <w:rPr>
          <w:rFonts w:ascii="Times New Roman" w:hAnsi="Times New Roman" w:cs="Times New Roman"/>
          <w:spacing w:val="-4"/>
          <w:sz w:val="26"/>
          <w:szCs w:val="26"/>
        </w:rPr>
      </w:pPr>
      <w:r w:rsidRPr="00EA6088">
        <w:rPr>
          <w:rFonts w:ascii="Times New Roman" w:hAnsi="Times New Roman" w:cs="Times New Roman"/>
          <w:spacing w:val="-4"/>
          <w:sz w:val="26"/>
          <w:szCs w:val="26"/>
        </w:rPr>
        <w:t>Виды речевой деятельности</w:t>
      </w:r>
    </w:p>
    <w:p w:rsidR="00AB4472" w:rsidRPr="00EA6088" w:rsidRDefault="00AB4472" w:rsidP="00EA6088">
      <w:pPr>
        <w:pStyle w:val="ab"/>
        <w:spacing w:line="360" w:lineRule="auto"/>
        <w:ind w:firstLine="567"/>
        <w:rPr>
          <w:rFonts w:ascii="Times New Roman" w:hAnsi="Times New Roman" w:cs="Times New Roman"/>
          <w:spacing w:val="-4"/>
          <w:sz w:val="26"/>
          <w:szCs w:val="26"/>
        </w:rPr>
      </w:pPr>
      <w:r w:rsidRPr="00EA6088">
        <w:rPr>
          <w:rFonts w:ascii="Times New Roman" w:hAnsi="Times New Roman" w:cs="Times New Roman"/>
          <w:spacing w:val="-4"/>
          <w:sz w:val="26"/>
          <w:szCs w:val="26"/>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Говорение. </w:t>
      </w:r>
      <w:r w:rsidRPr="00EA6088">
        <w:rPr>
          <w:rFonts w:ascii="Times New Roman" w:hAnsi="Times New Roman" w:cs="Times New Roman"/>
          <w:sz w:val="26"/>
          <w:szCs w:val="26"/>
        </w:rPr>
        <w:t>Выбор языковых сре</w:t>
      </w:r>
      <w:proofErr w:type="gramStart"/>
      <w:r w:rsidRPr="00EA6088">
        <w:rPr>
          <w:rFonts w:ascii="Times New Roman" w:hAnsi="Times New Roman" w:cs="Times New Roman"/>
          <w:sz w:val="26"/>
          <w:szCs w:val="26"/>
        </w:rPr>
        <w:t>дств в с</w:t>
      </w:r>
      <w:proofErr w:type="gramEnd"/>
      <w:r w:rsidRPr="00EA6088">
        <w:rPr>
          <w:rFonts w:ascii="Times New Roman" w:hAnsi="Times New Roman" w:cs="Times New Roman"/>
          <w:sz w:val="26"/>
          <w:szCs w:val="26"/>
        </w:rPr>
        <w:t>оответствии с целями и условиями общения для эффективного решения ком</w:t>
      </w:r>
      <w:r w:rsidRPr="00EA6088">
        <w:rPr>
          <w:rFonts w:ascii="Times New Roman" w:hAnsi="Times New Roman" w:cs="Times New Roman"/>
          <w:spacing w:val="-2"/>
          <w:sz w:val="26"/>
          <w:szCs w:val="26"/>
        </w:rPr>
        <w:t xml:space="preserve">муникативной задачи. Практическое овладение </w:t>
      </w:r>
      <w:proofErr w:type="spellStart"/>
      <w:r w:rsidRPr="00EA6088">
        <w:rPr>
          <w:rFonts w:ascii="Times New Roman" w:hAnsi="Times New Roman" w:cs="Times New Roman"/>
          <w:spacing w:val="-2"/>
          <w:sz w:val="26"/>
          <w:szCs w:val="26"/>
        </w:rPr>
        <w:t>диалогической</w:t>
      </w:r>
      <w:r w:rsidRPr="00EA6088">
        <w:rPr>
          <w:rFonts w:ascii="Times New Roman" w:hAnsi="Times New Roman" w:cs="Times New Roman"/>
          <w:sz w:val="26"/>
          <w:szCs w:val="26"/>
        </w:rPr>
        <w:t>формой</w:t>
      </w:r>
      <w:proofErr w:type="spellEnd"/>
      <w:r w:rsidRPr="00EA6088">
        <w:rPr>
          <w:rFonts w:ascii="Times New Roman" w:hAnsi="Times New Roman" w:cs="Times New Roman"/>
          <w:sz w:val="26"/>
          <w:szCs w:val="26"/>
        </w:rPr>
        <w:t xml:space="preserve"> речи. Овладение умениями начать, поддержать, закончить разговор, привлечь внимание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EA6088">
        <w:rPr>
          <w:rFonts w:ascii="Times New Roman" w:hAnsi="Times New Roman" w:cs="Times New Roman"/>
          <w:spacing w:val="2"/>
          <w:sz w:val="26"/>
          <w:szCs w:val="26"/>
        </w:rPr>
        <w:t xml:space="preserve">ях учебного и бытового общения (приветствие, </w:t>
      </w:r>
      <w:proofErr w:type="spellStart"/>
      <w:r w:rsidRPr="00EA6088">
        <w:rPr>
          <w:rFonts w:ascii="Times New Roman" w:hAnsi="Times New Roman" w:cs="Times New Roman"/>
          <w:spacing w:val="2"/>
          <w:sz w:val="26"/>
          <w:szCs w:val="26"/>
        </w:rPr>
        <w:t>прощание</w:t>
      </w:r>
      <w:proofErr w:type="gramStart"/>
      <w:r w:rsidRPr="00EA6088">
        <w:rPr>
          <w:rFonts w:ascii="Times New Roman" w:hAnsi="Times New Roman" w:cs="Times New Roman"/>
          <w:spacing w:val="2"/>
          <w:sz w:val="26"/>
          <w:szCs w:val="26"/>
        </w:rPr>
        <w:t>,</w:t>
      </w:r>
      <w:r w:rsidRPr="00EA6088">
        <w:rPr>
          <w:rFonts w:ascii="Times New Roman" w:hAnsi="Times New Roman" w:cs="Times New Roman"/>
          <w:sz w:val="26"/>
          <w:szCs w:val="26"/>
        </w:rPr>
        <w:t>и</w:t>
      </w:r>
      <w:proofErr w:type="gramEnd"/>
      <w:r w:rsidRPr="00EA6088">
        <w:rPr>
          <w:rFonts w:ascii="Times New Roman" w:hAnsi="Times New Roman" w:cs="Times New Roman"/>
          <w:sz w:val="26"/>
          <w:szCs w:val="26"/>
        </w:rPr>
        <w:t>звинение</w:t>
      </w:r>
      <w:proofErr w:type="spellEnd"/>
      <w:r w:rsidRPr="00EA6088">
        <w:rPr>
          <w:rFonts w:ascii="Times New Roman" w:hAnsi="Times New Roman" w:cs="Times New Roman"/>
          <w:sz w:val="26"/>
          <w:szCs w:val="26"/>
        </w:rPr>
        <w:t>, благодарность, обращение с просьбой). Соблюдение орфоэпических норм и правильной интонации.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Чтение. </w:t>
      </w:r>
      <w:r w:rsidRPr="00EA6088">
        <w:rPr>
          <w:rFonts w:ascii="Times New Roman" w:hAnsi="Times New Roman" w:cs="Times New Roman"/>
          <w:sz w:val="26"/>
          <w:szCs w:val="26"/>
        </w:rPr>
        <w:t xml:space="preserve">Понимание учебного текста. Выборочное чтение </w:t>
      </w:r>
      <w:r w:rsidRPr="00EA6088">
        <w:rPr>
          <w:rFonts w:ascii="Times New Roman" w:hAnsi="Times New Roman" w:cs="Times New Roman"/>
          <w:spacing w:val="2"/>
          <w:sz w:val="26"/>
          <w:szCs w:val="26"/>
        </w:rPr>
        <w:t xml:space="preserve">с целью нахождения необходимого материала. Нахождение </w:t>
      </w:r>
      <w:r w:rsidRPr="00EA6088">
        <w:rPr>
          <w:rFonts w:ascii="Times New Roman" w:hAnsi="Times New Roman" w:cs="Times New Roman"/>
          <w:sz w:val="26"/>
          <w:szCs w:val="26"/>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w:t>
      </w:r>
      <w:r w:rsidRPr="00EA6088">
        <w:rPr>
          <w:rFonts w:ascii="Times New Roman" w:hAnsi="Times New Roman" w:cs="Times New Roman"/>
          <w:sz w:val="26"/>
          <w:szCs w:val="26"/>
        </w:rPr>
        <w:lastRenderedPageBreak/>
        <w:t xml:space="preserve">информации. </w:t>
      </w:r>
      <w:r w:rsidRPr="00EA6088">
        <w:rPr>
          <w:rFonts w:ascii="Times New Roman" w:hAnsi="Times New Roman" w:cs="Times New Roman"/>
          <w:iCs/>
          <w:sz w:val="26"/>
          <w:szCs w:val="26"/>
        </w:rPr>
        <w:t>Анализ и оценка содержания, языковых особенностей и структуры текста</w:t>
      </w:r>
      <w:r w:rsidRPr="00EA6088">
        <w:rPr>
          <w:rFonts w:ascii="Times New Roman" w:hAnsi="Times New Roman" w:cs="Times New Roman"/>
          <w:sz w:val="26"/>
          <w:szCs w:val="26"/>
        </w:rPr>
        <w:t>.</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Письмо. </w:t>
      </w:r>
      <w:r w:rsidRPr="00EA6088">
        <w:rPr>
          <w:rFonts w:ascii="Times New Roman" w:hAnsi="Times New Roman" w:cs="Times New Roman"/>
          <w:spacing w:val="-2"/>
          <w:sz w:val="26"/>
          <w:szCs w:val="26"/>
        </w:rPr>
        <w:t>Письмо букв, буквосочетаний, слогов, слов, пред</w:t>
      </w:r>
      <w:r w:rsidRPr="00EA6088">
        <w:rPr>
          <w:rFonts w:ascii="Times New Roman" w:hAnsi="Times New Roman" w:cs="Times New Roman"/>
          <w:spacing w:val="-4"/>
          <w:sz w:val="26"/>
          <w:szCs w:val="26"/>
        </w:rPr>
        <w:t xml:space="preserve">ложений в системе обучения грамоте. Овладение разборчивым, </w:t>
      </w:r>
      <w:r w:rsidRPr="00EA6088">
        <w:rPr>
          <w:rFonts w:ascii="Times New Roman" w:hAnsi="Times New Roman" w:cs="Times New Roman"/>
          <w:sz w:val="26"/>
          <w:szCs w:val="26"/>
        </w:rPr>
        <w:t>аккуратным письмом с учётом гигиенических требований к этому виду учебной работы. Списывание, письмо под дик</w:t>
      </w:r>
      <w:r w:rsidRPr="00EA6088">
        <w:rPr>
          <w:rFonts w:ascii="Times New Roman" w:hAnsi="Times New Roman" w:cs="Times New Roman"/>
          <w:spacing w:val="-2"/>
          <w:sz w:val="26"/>
          <w:szCs w:val="26"/>
        </w:rPr>
        <w:t xml:space="preserve">товку в соответствии с изученными правилами. Письменное изложение содержания прослушанного и прочитанного текста </w:t>
      </w:r>
      <w:r w:rsidRPr="00EA6088">
        <w:rPr>
          <w:rFonts w:ascii="Times New Roman" w:hAnsi="Times New Roman" w:cs="Times New Roman"/>
          <w:sz w:val="26"/>
          <w:szCs w:val="26"/>
        </w:rPr>
        <w:t xml:space="preserve">(подробное, выборочное). </w:t>
      </w:r>
      <w:proofErr w:type="gramStart"/>
      <w:r w:rsidRPr="00EA6088">
        <w:rPr>
          <w:rFonts w:ascii="Times New Roman" w:hAnsi="Times New Roman" w:cs="Times New Roman"/>
          <w:sz w:val="26"/>
          <w:szCs w:val="26"/>
        </w:rPr>
        <w:t xml:space="preserve">Создание небольших собственных </w:t>
      </w:r>
      <w:r w:rsidRPr="00EA6088">
        <w:rPr>
          <w:rFonts w:ascii="Times New Roman" w:hAnsi="Times New Roman" w:cs="Times New Roman"/>
          <w:spacing w:val="-2"/>
          <w:sz w:val="26"/>
          <w:szCs w:val="26"/>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т.</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п.).</w:t>
      </w:r>
      <w:proofErr w:type="gramEnd"/>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Обучение грамоте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Фонетика. </w:t>
      </w:r>
      <w:r w:rsidRPr="00EA6088">
        <w:rPr>
          <w:rFonts w:ascii="Times New Roman" w:hAnsi="Times New Roman" w:cs="Times New Roman"/>
          <w:spacing w:val="2"/>
          <w:sz w:val="26"/>
          <w:szCs w:val="26"/>
        </w:rPr>
        <w:t xml:space="preserve">Звуки речи. Осознание единства звукового  </w:t>
      </w:r>
      <w:r w:rsidRPr="00EA6088">
        <w:rPr>
          <w:rFonts w:ascii="Times New Roman" w:hAnsi="Times New Roman" w:cs="Times New Roman"/>
          <w:sz w:val="26"/>
          <w:szCs w:val="26"/>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Различение гласных и согласных звуков, гласных ударных и безударных, согласных твёрдых и мягких, звонких и глухих.</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Слог как минимальная произносительная единица. Деление слов на слоги. Определение места ударения.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Графика. </w:t>
      </w:r>
      <w:r w:rsidRPr="00EA6088">
        <w:rPr>
          <w:rFonts w:ascii="Times New Roman" w:hAnsi="Times New Roman" w:cs="Times New Roman"/>
          <w:sz w:val="26"/>
          <w:szCs w:val="26"/>
        </w:rPr>
        <w:t>Различение звука и буквы: буква как знак зву</w:t>
      </w:r>
      <w:r w:rsidRPr="00EA6088">
        <w:rPr>
          <w:rFonts w:ascii="Times New Roman" w:hAnsi="Times New Roman" w:cs="Times New Roman"/>
          <w:spacing w:val="2"/>
          <w:sz w:val="26"/>
          <w:szCs w:val="26"/>
        </w:rPr>
        <w:t xml:space="preserve">ка. Овладение позиционным способом обозначения звуков </w:t>
      </w:r>
      <w:r w:rsidRPr="00EA6088">
        <w:rPr>
          <w:rFonts w:ascii="Times New Roman" w:hAnsi="Times New Roman" w:cs="Times New Roman"/>
          <w:sz w:val="26"/>
          <w:szCs w:val="26"/>
        </w:rPr>
        <w:t xml:space="preserve">буквами. Буквы гласных как показатель твёрдости—мягкости согласных звуков. Функция букв </w:t>
      </w:r>
      <w:r w:rsidRPr="00EA6088">
        <w:rPr>
          <w:rFonts w:ascii="Times New Roman" w:hAnsi="Times New Roman" w:cs="Times New Roman"/>
          <w:b/>
          <w:bCs/>
          <w:i/>
          <w:iCs/>
          <w:sz w:val="26"/>
          <w:szCs w:val="26"/>
        </w:rPr>
        <w:t xml:space="preserve">е, ё, </w:t>
      </w:r>
      <w:proofErr w:type="spellStart"/>
      <w:r w:rsidRPr="00EA6088">
        <w:rPr>
          <w:rFonts w:ascii="Times New Roman" w:hAnsi="Times New Roman" w:cs="Times New Roman"/>
          <w:b/>
          <w:bCs/>
          <w:i/>
          <w:iCs/>
          <w:sz w:val="26"/>
          <w:szCs w:val="26"/>
        </w:rPr>
        <w:t>ю</w:t>
      </w:r>
      <w:proofErr w:type="spellEnd"/>
      <w:r w:rsidRPr="00EA6088">
        <w:rPr>
          <w:rFonts w:ascii="Times New Roman" w:hAnsi="Times New Roman" w:cs="Times New Roman"/>
          <w:b/>
          <w:bCs/>
          <w:i/>
          <w:iCs/>
          <w:sz w:val="26"/>
          <w:szCs w:val="26"/>
        </w:rPr>
        <w:t xml:space="preserve">, я. </w:t>
      </w:r>
      <w:r w:rsidRPr="00EA6088">
        <w:rPr>
          <w:rFonts w:ascii="Times New Roman" w:hAnsi="Times New Roman" w:cs="Times New Roman"/>
          <w:sz w:val="26"/>
          <w:szCs w:val="26"/>
        </w:rPr>
        <w:t xml:space="preserve">Мягкий </w:t>
      </w:r>
      <w:proofErr w:type="spellStart"/>
      <w:r w:rsidRPr="00EA6088">
        <w:rPr>
          <w:rFonts w:ascii="Times New Roman" w:hAnsi="Times New Roman" w:cs="Times New Roman"/>
          <w:sz w:val="26"/>
          <w:szCs w:val="26"/>
        </w:rPr>
        <w:t>знаккак</w:t>
      </w:r>
      <w:proofErr w:type="spellEnd"/>
      <w:r w:rsidRPr="00EA6088">
        <w:rPr>
          <w:rFonts w:ascii="Times New Roman" w:hAnsi="Times New Roman" w:cs="Times New Roman"/>
          <w:sz w:val="26"/>
          <w:szCs w:val="26"/>
        </w:rPr>
        <w:t xml:space="preserve"> показатель мягкости предшествующего согласного звука.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Знакомство с русским алфавитом как последовательностью букв.</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Чтение. </w:t>
      </w:r>
      <w:r w:rsidRPr="00EA6088">
        <w:rPr>
          <w:rFonts w:ascii="Times New Roman" w:hAnsi="Times New Roman" w:cs="Times New Roman"/>
          <w:spacing w:val="-2"/>
          <w:sz w:val="26"/>
          <w:szCs w:val="26"/>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EA6088">
        <w:rPr>
          <w:rFonts w:ascii="Times New Roman" w:hAnsi="Times New Roman" w:cs="Times New Roman"/>
          <w:spacing w:val="2"/>
          <w:sz w:val="26"/>
          <w:szCs w:val="26"/>
        </w:rPr>
        <w:t xml:space="preserve">ющей индивидуальному темпу ребёнка. Осознанное чтение </w:t>
      </w:r>
      <w:r w:rsidRPr="00EA6088">
        <w:rPr>
          <w:rFonts w:ascii="Times New Roman" w:hAnsi="Times New Roman" w:cs="Times New Roman"/>
          <w:spacing w:val="-2"/>
          <w:sz w:val="26"/>
          <w:szCs w:val="26"/>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AB4472" w:rsidRPr="00EA6088" w:rsidRDefault="00AB4472" w:rsidP="00EA6088">
      <w:pPr>
        <w:pStyle w:val="ab"/>
        <w:spacing w:line="360" w:lineRule="auto"/>
        <w:ind w:firstLine="0"/>
        <w:rPr>
          <w:rFonts w:ascii="Times New Roman" w:hAnsi="Times New Roman" w:cs="Times New Roman"/>
          <w:sz w:val="26"/>
          <w:szCs w:val="26"/>
        </w:rPr>
      </w:pPr>
      <w:r w:rsidRPr="00EA6088">
        <w:rPr>
          <w:rFonts w:ascii="Times New Roman" w:hAnsi="Times New Roman" w:cs="Times New Roman"/>
          <w:spacing w:val="-2"/>
          <w:sz w:val="26"/>
          <w:szCs w:val="26"/>
        </w:rPr>
        <w:lastRenderedPageBreak/>
        <w:t>Знакомство с орфоэпическим чтением (при переходе к чте</w:t>
      </w:r>
      <w:r w:rsidRPr="00EA6088">
        <w:rPr>
          <w:rFonts w:ascii="Times New Roman" w:hAnsi="Times New Roman" w:cs="Times New Roman"/>
          <w:sz w:val="26"/>
          <w:szCs w:val="26"/>
        </w:rPr>
        <w:t>нию целыми словами). Орфографическое чтение (проговаривание) как средство самоконтроля при письме под диктовку и при списывании.</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b/>
          <w:bCs/>
          <w:sz w:val="26"/>
          <w:szCs w:val="26"/>
        </w:rPr>
        <w:t xml:space="preserve">Письмо. </w:t>
      </w:r>
      <w:r w:rsidRPr="00EA6088">
        <w:rPr>
          <w:rFonts w:ascii="Times New Roman" w:hAnsi="Times New Roman" w:cs="Times New Roman"/>
          <w:iCs/>
          <w:sz w:val="26"/>
          <w:szCs w:val="26"/>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w:t>
      </w:r>
      <w:proofErr w:type="gramStart"/>
      <w:r w:rsidRPr="00EA6088">
        <w:rPr>
          <w:rFonts w:ascii="Times New Roman" w:hAnsi="Times New Roman" w:cs="Times New Roman"/>
          <w:iCs/>
          <w:sz w:val="26"/>
          <w:szCs w:val="26"/>
        </w:rPr>
        <w:t>м-</w:t>
      </w:r>
      <w:proofErr w:type="gramEnd"/>
      <w:r w:rsidRPr="00EA6088">
        <w:rPr>
          <w:rFonts w:ascii="Times New Roman" w:hAnsi="Times New Roman" w:cs="Times New Roman"/>
          <w:iCs/>
          <w:sz w:val="26"/>
          <w:szCs w:val="26"/>
        </w:rPr>
        <w:t xml:space="preserve"> образом и </w:t>
      </w:r>
      <w:proofErr w:type="spellStart"/>
      <w:r w:rsidRPr="00EA6088">
        <w:rPr>
          <w:rFonts w:ascii="Times New Roman" w:hAnsi="Times New Roman" w:cs="Times New Roman"/>
          <w:iCs/>
          <w:sz w:val="26"/>
          <w:szCs w:val="26"/>
        </w:rPr>
        <w:t>послогового</w:t>
      </w:r>
      <w:proofErr w:type="spellEnd"/>
      <w:r w:rsidRPr="00EA6088">
        <w:rPr>
          <w:rFonts w:ascii="Times New Roman" w:hAnsi="Times New Roman" w:cs="Times New Roman"/>
          <w:iCs/>
          <w:sz w:val="26"/>
          <w:szCs w:val="26"/>
        </w:rPr>
        <w:t xml:space="preserve"> чтения написанных слов.</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Слово и предложение. </w:t>
      </w:r>
      <w:r w:rsidRPr="00EA6088">
        <w:rPr>
          <w:rFonts w:ascii="Times New Roman" w:hAnsi="Times New Roman" w:cs="Times New Roman"/>
          <w:sz w:val="26"/>
          <w:szCs w:val="26"/>
        </w:rPr>
        <w:t>Восприятие слова как объекта изучения, материала для анализа. Наблюдение над значением слова.</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Орфография. </w:t>
      </w:r>
      <w:r w:rsidRPr="00EA6088">
        <w:rPr>
          <w:rFonts w:ascii="Times New Roman" w:hAnsi="Times New Roman" w:cs="Times New Roman"/>
          <w:spacing w:val="-2"/>
          <w:sz w:val="26"/>
          <w:szCs w:val="26"/>
        </w:rPr>
        <w:t>Знакомство с правилами правописания и их</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применение:</w:t>
      </w:r>
    </w:p>
    <w:p w:rsidR="00AB4472" w:rsidRPr="00EA6088" w:rsidRDefault="00AB4472" w:rsidP="00EA6088">
      <w:pPr>
        <w:pStyle w:val="ad"/>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раздельное написание слов;</w:t>
      </w:r>
    </w:p>
    <w:p w:rsidR="00AB4472" w:rsidRPr="00EA6088" w:rsidRDefault="00AB4472" w:rsidP="00EA6088">
      <w:pPr>
        <w:pStyle w:val="ad"/>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обозначение гласных после шипящих (</w:t>
      </w:r>
      <w:proofErr w:type="spellStart"/>
      <w:proofErr w:type="gramStart"/>
      <w:r w:rsidRPr="00EA6088">
        <w:rPr>
          <w:rFonts w:ascii="Times New Roman" w:hAnsi="Times New Roman" w:cs="Times New Roman"/>
          <w:b/>
          <w:bCs/>
          <w:i/>
          <w:iCs/>
          <w:sz w:val="26"/>
          <w:szCs w:val="26"/>
        </w:rPr>
        <w:t>ча</w:t>
      </w:r>
      <w:proofErr w:type="spellEnd"/>
      <w:r w:rsidRPr="00EA6088">
        <w:rPr>
          <w:rFonts w:ascii="Times New Roman" w:hAnsi="Times New Roman" w:cs="Times New Roman"/>
          <w:b/>
          <w:bCs/>
          <w:sz w:val="26"/>
          <w:szCs w:val="26"/>
        </w:rPr>
        <w:t>—</w:t>
      </w:r>
      <w:proofErr w:type="spellStart"/>
      <w:r w:rsidRPr="00EA6088">
        <w:rPr>
          <w:rFonts w:ascii="Times New Roman" w:hAnsi="Times New Roman" w:cs="Times New Roman"/>
          <w:b/>
          <w:bCs/>
          <w:i/>
          <w:iCs/>
          <w:sz w:val="26"/>
          <w:szCs w:val="26"/>
        </w:rPr>
        <w:t>ща</w:t>
      </w:r>
      <w:proofErr w:type="spellEnd"/>
      <w:proofErr w:type="gramEnd"/>
      <w:r w:rsidRPr="00EA6088">
        <w:rPr>
          <w:rFonts w:ascii="Times New Roman" w:hAnsi="Times New Roman" w:cs="Times New Roman"/>
          <w:b/>
          <w:bCs/>
          <w:sz w:val="26"/>
          <w:szCs w:val="26"/>
        </w:rPr>
        <w:t xml:space="preserve">, </w:t>
      </w:r>
      <w:r w:rsidRPr="00EA6088">
        <w:rPr>
          <w:rFonts w:ascii="Times New Roman" w:hAnsi="Times New Roman" w:cs="Times New Roman"/>
          <w:b/>
          <w:bCs/>
          <w:i/>
          <w:iCs/>
          <w:sz w:val="26"/>
          <w:szCs w:val="26"/>
        </w:rPr>
        <w:t>чу</w:t>
      </w:r>
      <w:r w:rsidRPr="00EA6088">
        <w:rPr>
          <w:rFonts w:ascii="Times New Roman" w:hAnsi="Times New Roman" w:cs="Times New Roman"/>
          <w:b/>
          <w:bCs/>
          <w:sz w:val="26"/>
          <w:szCs w:val="26"/>
        </w:rPr>
        <w:t>—</w:t>
      </w:r>
      <w:proofErr w:type="spellStart"/>
      <w:r w:rsidRPr="00EA6088">
        <w:rPr>
          <w:rFonts w:ascii="Times New Roman" w:hAnsi="Times New Roman" w:cs="Times New Roman"/>
          <w:b/>
          <w:bCs/>
          <w:i/>
          <w:iCs/>
          <w:sz w:val="26"/>
          <w:szCs w:val="26"/>
        </w:rPr>
        <w:t>щу</w:t>
      </w:r>
      <w:proofErr w:type="spellEnd"/>
      <w:r w:rsidRPr="00EA6088">
        <w:rPr>
          <w:rFonts w:ascii="Times New Roman" w:hAnsi="Times New Roman" w:cs="Times New Roman"/>
          <w:b/>
          <w:bCs/>
          <w:sz w:val="26"/>
          <w:szCs w:val="26"/>
        </w:rPr>
        <w:t xml:space="preserve">, </w:t>
      </w:r>
      <w:proofErr w:type="spellStart"/>
      <w:r w:rsidRPr="00EA6088">
        <w:rPr>
          <w:rFonts w:ascii="Times New Roman" w:hAnsi="Times New Roman" w:cs="Times New Roman"/>
          <w:b/>
          <w:bCs/>
          <w:i/>
          <w:iCs/>
          <w:sz w:val="26"/>
          <w:szCs w:val="26"/>
        </w:rPr>
        <w:t>жи</w:t>
      </w:r>
      <w:proofErr w:type="spellEnd"/>
      <w:r w:rsidRPr="00EA6088">
        <w:rPr>
          <w:rFonts w:ascii="Times New Roman" w:hAnsi="Times New Roman" w:cs="Times New Roman"/>
          <w:b/>
          <w:bCs/>
          <w:sz w:val="26"/>
          <w:szCs w:val="26"/>
        </w:rPr>
        <w:t>—</w:t>
      </w:r>
      <w:proofErr w:type="spellStart"/>
      <w:r w:rsidRPr="00EA6088">
        <w:rPr>
          <w:rFonts w:ascii="Times New Roman" w:hAnsi="Times New Roman" w:cs="Times New Roman"/>
          <w:b/>
          <w:bCs/>
          <w:i/>
          <w:iCs/>
          <w:sz w:val="26"/>
          <w:szCs w:val="26"/>
        </w:rPr>
        <w:t>ши</w:t>
      </w:r>
      <w:proofErr w:type="spellEnd"/>
      <w:r w:rsidRPr="00EA6088">
        <w:rPr>
          <w:rFonts w:ascii="Times New Roman" w:hAnsi="Times New Roman" w:cs="Times New Roman"/>
          <w:sz w:val="26"/>
          <w:szCs w:val="26"/>
        </w:rPr>
        <w:t>);</w:t>
      </w:r>
    </w:p>
    <w:p w:rsidR="00AB4472" w:rsidRPr="00EA6088" w:rsidRDefault="00AB4472" w:rsidP="00EA6088">
      <w:pPr>
        <w:pStyle w:val="ad"/>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прописная (заглавная) буква в начале предложения, в име</w:t>
      </w:r>
      <w:r w:rsidRPr="00EA6088">
        <w:rPr>
          <w:rFonts w:ascii="Times New Roman" w:hAnsi="Times New Roman" w:cs="Times New Roman"/>
          <w:sz w:val="26"/>
          <w:szCs w:val="26"/>
        </w:rPr>
        <w:t>нах собственных;</w:t>
      </w:r>
    </w:p>
    <w:p w:rsidR="00AB4472" w:rsidRPr="00EA6088" w:rsidRDefault="00AB4472" w:rsidP="00EA6088">
      <w:pPr>
        <w:pStyle w:val="ad"/>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перенос слов по слогам без стечения согласных;</w:t>
      </w:r>
    </w:p>
    <w:p w:rsidR="00AB4472" w:rsidRPr="00EA6088" w:rsidRDefault="00AB4472" w:rsidP="00EA6088">
      <w:pPr>
        <w:pStyle w:val="ad"/>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знаки препинания в конце предложения.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Развитие речи. </w:t>
      </w:r>
      <w:r w:rsidRPr="00EA6088">
        <w:rPr>
          <w:rFonts w:ascii="Times New Roman" w:hAnsi="Times New Roman" w:cs="Times New Roman"/>
          <w:sz w:val="26"/>
          <w:szCs w:val="26"/>
        </w:rPr>
        <w:t xml:space="preserve">Понимание прочитанного текста при самостоятельном чтении вслух и при его прослушивании. Составление небольших рассказов </w:t>
      </w:r>
      <w:r w:rsidRPr="00EA6088">
        <w:rPr>
          <w:rFonts w:ascii="Times New Roman" w:hAnsi="Times New Roman" w:cs="Times New Roman"/>
          <w:sz w:val="26"/>
          <w:szCs w:val="26"/>
        </w:rPr>
        <w:lastRenderedPageBreak/>
        <w:t>повествовательного характера по серии сюжетных картинок, материалам собственных игр, занятий, наблюдений.</w:t>
      </w:r>
    </w:p>
    <w:p w:rsidR="00AB4472" w:rsidRPr="00EA6088" w:rsidRDefault="00AB4472" w:rsidP="00EA6088">
      <w:pPr>
        <w:pStyle w:val="ab"/>
        <w:spacing w:line="360" w:lineRule="auto"/>
        <w:ind w:firstLine="709"/>
        <w:rPr>
          <w:rFonts w:ascii="Times New Roman" w:hAnsi="Times New Roman" w:cs="Times New Roman"/>
          <w:b/>
          <w:i/>
          <w:sz w:val="26"/>
          <w:szCs w:val="26"/>
        </w:rPr>
      </w:pPr>
      <w:r w:rsidRPr="00EA6088">
        <w:rPr>
          <w:rFonts w:ascii="Times New Roman" w:hAnsi="Times New Roman" w:cs="Times New Roman"/>
          <w:b/>
          <w:i/>
          <w:sz w:val="26"/>
          <w:szCs w:val="26"/>
        </w:rPr>
        <w:t>Формирование грамматического строя речи</w:t>
      </w:r>
    </w:p>
    <w:p w:rsidR="00AB4472" w:rsidRPr="00EA6088" w:rsidRDefault="00AB4472" w:rsidP="00EA6088">
      <w:pPr>
        <w:pStyle w:val="ab"/>
        <w:spacing w:line="360" w:lineRule="auto"/>
        <w:ind w:firstLine="709"/>
        <w:rPr>
          <w:rFonts w:ascii="Times New Roman" w:hAnsi="Times New Roman" w:cs="Times New Roman"/>
          <w:b/>
          <w:sz w:val="26"/>
          <w:szCs w:val="26"/>
        </w:rPr>
      </w:pPr>
      <w:r w:rsidRPr="00EA6088">
        <w:rPr>
          <w:rFonts w:ascii="Times New Roman" w:hAnsi="Times New Roman" w:cs="Times New Roman"/>
          <w:b/>
          <w:sz w:val="26"/>
          <w:szCs w:val="26"/>
        </w:rPr>
        <w:t xml:space="preserve">I. Практическое овладение основными грамматическими закономерностями языка </w:t>
      </w:r>
    </w:p>
    <w:p w:rsidR="00AB4472" w:rsidRPr="00EA6088" w:rsidRDefault="00AB4472"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b/>
          <w:sz w:val="26"/>
          <w:szCs w:val="26"/>
        </w:rPr>
        <w:t>Практические грамматические обобщения.</w:t>
      </w:r>
      <w:r w:rsidRPr="00EA6088">
        <w:rPr>
          <w:rFonts w:ascii="Times New Roman" w:hAnsi="Times New Roman" w:cs="Times New Roman"/>
          <w:sz w:val="26"/>
          <w:szCs w:val="26"/>
        </w:rPr>
        <w:t xml:space="preserve"> Составление предложений. Установление по вопросам связи между словами в предложении, выделение из предложений словосочетаний.</w:t>
      </w:r>
    </w:p>
    <w:p w:rsidR="00AB4472" w:rsidRPr="00EA6088" w:rsidRDefault="00AB4472"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EA6088">
        <w:rPr>
          <w:rFonts w:ascii="Times New Roman" w:hAnsi="Times New Roman" w:cs="Times New Roman"/>
          <w:i/>
          <w:sz w:val="26"/>
          <w:szCs w:val="26"/>
        </w:rPr>
        <w:t>кто?, что?, что делает?, какой (-</w:t>
      </w:r>
      <w:proofErr w:type="spellStart"/>
      <w:r w:rsidRPr="00EA6088">
        <w:rPr>
          <w:rFonts w:ascii="Times New Roman" w:hAnsi="Times New Roman" w:cs="Times New Roman"/>
          <w:i/>
          <w:sz w:val="26"/>
          <w:szCs w:val="26"/>
        </w:rPr>
        <w:t>ая</w:t>
      </w:r>
      <w:proofErr w:type="spellEnd"/>
      <w:r w:rsidRPr="00EA6088">
        <w:rPr>
          <w:rFonts w:ascii="Times New Roman" w:hAnsi="Times New Roman" w:cs="Times New Roman"/>
          <w:i/>
          <w:sz w:val="26"/>
          <w:szCs w:val="26"/>
        </w:rPr>
        <w:t xml:space="preserve">, </w:t>
      </w:r>
      <w:proofErr w:type="gramStart"/>
      <w:r w:rsidRPr="00EA6088">
        <w:rPr>
          <w:rFonts w:ascii="Times New Roman" w:hAnsi="Times New Roman" w:cs="Times New Roman"/>
          <w:i/>
          <w:sz w:val="26"/>
          <w:szCs w:val="26"/>
        </w:rPr>
        <w:t>-</w:t>
      </w:r>
      <w:proofErr w:type="spellStart"/>
      <w:r w:rsidRPr="00EA6088">
        <w:rPr>
          <w:rFonts w:ascii="Times New Roman" w:hAnsi="Times New Roman" w:cs="Times New Roman"/>
          <w:i/>
          <w:sz w:val="26"/>
          <w:szCs w:val="26"/>
        </w:rPr>
        <w:t>о</w:t>
      </w:r>
      <w:proofErr w:type="gramEnd"/>
      <w:r w:rsidRPr="00EA6088">
        <w:rPr>
          <w:rFonts w:ascii="Times New Roman" w:hAnsi="Times New Roman" w:cs="Times New Roman"/>
          <w:i/>
          <w:sz w:val="26"/>
          <w:szCs w:val="26"/>
        </w:rPr>
        <w:t>е</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ие</w:t>
      </w:r>
      <w:proofErr w:type="spellEnd"/>
      <w:r w:rsidRPr="00EA6088">
        <w:rPr>
          <w:rFonts w:ascii="Times New Roman" w:hAnsi="Times New Roman" w:cs="Times New Roman"/>
          <w:i/>
          <w:sz w:val="26"/>
          <w:szCs w:val="26"/>
        </w:rPr>
        <w:t xml:space="preserve">)? как? где? </w:t>
      </w:r>
    </w:p>
    <w:p w:rsidR="00AB4472" w:rsidRPr="00EA6088" w:rsidRDefault="00AB4472" w:rsidP="00EA6088">
      <w:pPr>
        <w:pStyle w:val="21"/>
        <w:spacing w:after="0" w:line="360"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Определение рода существительных по окончаниям начальной формы в словосочетаниях с числительными </w:t>
      </w:r>
      <w:r w:rsidRPr="00EA6088">
        <w:rPr>
          <w:rFonts w:ascii="Times New Roman" w:hAnsi="Times New Roman" w:cs="Times New Roman"/>
          <w:bCs/>
          <w:i/>
          <w:sz w:val="26"/>
          <w:szCs w:val="26"/>
        </w:rPr>
        <w:t xml:space="preserve">один, одна, </w:t>
      </w:r>
      <w:proofErr w:type="spellStart"/>
      <w:r w:rsidRPr="00EA6088">
        <w:rPr>
          <w:rFonts w:ascii="Times New Roman" w:hAnsi="Times New Roman" w:cs="Times New Roman"/>
          <w:bCs/>
          <w:i/>
          <w:sz w:val="26"/>
          <w:szCs w:val="26"/>
        </w:rPr>
        <w:t>одно</w:t>
      </w:r>
      <w:proofErr w:type="gramStart"/>
      <w:r w:rsidRPr="00EA6088">
        <w:rPr>
          <w:rFonts w:ascii="Times New Roman" w:hAnsi="Times New Roman" w:cs="Times New Roman"/>
          <w:i/>
          <w:sz w:val="26"/>
          <w:szCs w:val="26"/>
        </w:rPr>
        <w:t>.</w:t>
      </w:r>
      <w:r w:rsidRPr="00EA6088">
        <w:rPr>
          <w:rFonts w:ascii="Times New Roman" w:hAnsi="Times New Roman" w:cs="Times New Roman"/>
          <w:sz w:val="26"/>
          <w:szCs w:val="26"/>
        </w:rPr>
        <w:t>Р</w:t>
      </w:r>
      <w:proofErr w:type="gramEnd"/>
      <w:r w:rsidRPr="00EA6088">
        <w:rPr>
          <w:rFonts w:ascii="Times New Roman" w:hAnsi="Times New Roman" w:cs="Times New Roman"/>
          <w:sz w:val="26"/>
          <w:szCs w:val="26"/>
        </w:rPr>
        <w:t>азличение</w:t>
      </w:r>
      <w:proofErr w:type="spellEnd"/>
      <w:r w:rsidRPr="00EA6088">
        <w:rPr>
          <w:rFonts w:ascii="Times New Roman" w:hAnsi="Times New Roman" w:cs="Times New Roman"/>
          <w:sz w:val="26"/>
          <w:szCs w:val="26"/>
        </w:rPr>
        <w:t xml:space="preserve"> единственного и множественного числа.</w:t>
      </w:r>
    </w:p>
    <w:p w:rsidR="00AB4472" w:rsidRPr="00EA6088" w:rsidRDefault="00AB4472" w:rsidP="00EA6088">
      <w:pPr>
        <w:pStyle w:val="ab"/>
        <w:spacing w:line="360"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Различение временных форм глагола по вопросам </w:t>
      </w:r>
      <w:r w:rsidRPr="00EA6088">
        <w:rPr>
          <w:rFonts w:ascii="Times New Roman" w:hAnsi="Times New Roman" w:cs="Times New Roman"/>
          <w:i/>
          <w:sz w:val="26"/>
          <w:szCs w:val="26"/>
        </w:rPr>
        <w:t>что делает? что делал? что будет делать</w:t>
      </w:r>
      <w:r w:rsidRPr="00EA6088">
        <w:rPr>
          <w:rFonts w:ascii="Times New Roman" w:hAnsi="Times New Roman" w:cs="Times New Roman"/>
          <w:sz w:val="26"/>
          <w:szCs w:val="26"/>
        </w:rPr>
        <w:t>, обозначая их соответствующими терминами «настоящее время», «прошедшее время», «будущее время».</w:t>
      </w:r>
    </w:p>
    <w:p w:rsidR="00AB4472" w:rsidRPr="00EA6088" w:rsidRDefault="00AB4472" w:rsidP="00EA6088">
      <w:pPr>
        <w:pStyle w:val="21"/>
        <w:spacing w:after="0" w:line="360"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 Правильная постановка вопросов к словам и определение по ним слов, обозначающих предмет, признак предмета, действие предмета.</w:t>
      </w:r>
    </w:p>
    <w:p w:rsidR="00AB4472" w:rsidRPr="00EA6088" w:rsidRDefault="00AB4472" w:rsidP="00EA6088">
      <w:pPr>
        <w:pStyle w:val="21"/>
        <w:spacing w:after="0" w:line="360"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Определение рода имен существительных по окончаниям начальной формы, обозначая терминами «мужской род», «средний род», «женский род».</w:t>
      </w:r>
    </w:p>
    <w:p w:rsidR="00AB4472" w:rsidRPr="00EA6088" w:rsidRDefault="00AB4472" w:rsidP="00EA6088">
      <w:pPr>
        <w:pStyle w:val="21"/>
        <w:spacing w:after="0" w:line="360"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Определение числа существительных, глагола, прилагательных по окончаниям в сочетаниях.</w:t>
      </w:r>
    </w:p>
    <w:p w:rsidR="00AB4472" w:rsidRPr="00EA6088" w:rsidRDefault="00AB4472" w:rsidP="00EA6088">
      <w:pPr>
        <w:pStyle w:val="21"/>
        <w:spacing w:after="0" w:line="360"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Составление предложений с сочетаниями, </w:t>
      </w:r>
      <w:proofErr w:type="spellStart"/>
      <w:r w:rsidRPr="00EA6088">
        <w:rPr>
          <w:rFonts w:ascii="Times New Roman" w:hAnsi="Times New Roman" w:cs="Times New Roman"/>
          <w:sz w:val="26"/>
          <w:szCs w:val="26"/>
        </w:rPr>
        <w:t>обозначающими</w:t>
      </w:r>
      <w:proofErr w:type="gramStart"/>
      <w:r w:rsidRPr="00EA6088">
        <w:rPr>
          <w:rFonts w:ascii="Times New Roman" w:hAnsi="Times New Roman" w:cs="Times New Roman"/>
          <w:sz w:val="26"/>
          <w:szCs w:val="26"/>
        </w:rPr>
        <w:t>:п</w:t>
      </w:r>
      <w:proofErr w:type="gramEnd"/>
      <w:r w:rsidRPr="00EA6088">
        <w:rPr>
          <w:rFonts w:ascii="Times New Roman" w:hAnsi="Times New Roman" w:cs="Times New Roman"/>
          <w:sz w:val="26"/>
          <w:szCs w:val="26"/>
        </w:rPr>
        <w:t>редмет</w:t>
      </w:r>
      <w:proofErr w:type="spellEnd"/>
      <w:r w:rsidRPr="00EA6088">
        <w:rPr>
          <w:rFonts w:ascii="Times New Roman" w:hAnsi="Times New Roman" w:cs="Times New Roman"/>
          <w:sz w:val="26"/>
          <w:szCs w:val="26"/>
        </w:rPr>
        <w:t xml:space="preserve">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AB4472" w:rsidRPr="00EA6088" w:rsidRDefault="00AB4472" w:rsidP="00EA6088">
      <w:pPr>
        <w:pStyle w:val="21"/>
        <w:spacing w:after="0" w:line="360" w:lineRule="auto"/>
        <w:ind w:left="0" w:firstLine="709"/>
        <w:jc w:val="both"/>
        <w:rPr>
          <w:rFonts w:ascii="Times New Roman" w:hAnsi="Times New Roman" w:cs="Times New Roman"/>
          <w:i/>
          <w:sz w:val="26"/>
          <w:szCs w:val="26"/>
        </w:rPr>
      </w:pPr>
      <w:r w:rsidRPr="00EA6088">
        <w:rPr>
          <w:rFonts w:ascii="Times New Roman" w:hAnsi="Times New Roman" w:cs="Times New Roman"/>
          <w:sz w:val="26"/>
          <w:szCs w:val="26"/>
        </w:rPr>
        <w:t xml:space="preserve">Составление предложений со словосочетаниями, включающими глаголы с </w:t>
      </w:r>
      <w:proofErr w:type="spellStart"/>
      <w:r w:rsidRPr="00EA6088">
        <w:rPr>
          <w:rFonts w:ascii="Times New Roman" w:hAnsi="Times New Roman" w:cs="Times New Roman"/>
          <w:sz w:val="26"/>
          <w:szCs w:val="26"/>
        </w:rPr>
        <w:t>приставками</w:t>
      </w:r>
      <w:proofErr w:type="gramStart"/>
      <w:r w:rsidRPr="00EA6088">
        <w:rPr>
          <w:rFonts w:ascii="Times New Roman" w:hAnsi="Times New Roman" w:cs="Times New Roman"/>
          <w:sz w:val="26"/>
          <w:szCs w:val="26"/>
        </w:rPr>
        <w:t>:</w:t>
      </w:r>
      <w:r w:rsidRPr="00EA6088">
        <w:rPr>
          <w:rFonts w:ascii="Times New Roman" w:hAnsi="Times New Roman" w:cs="Times New Roman"/>
          <w:i/>
          <w:sz w:val="26"/>
          <w:szCs w:val="26"/>
        </w:rPr>
        <w:t>п</w:t>
      </w:r>
      <w:proofErr w:type="gramEnd"/>
      <w:r w:rsidRPr="00EA6088">
        <w:rPr>
          <w:rFonts w:ascii="Times New Roman" w:hAnsi="Times New Roman" w:cs="Times New Roman"/>
          <w:i/>
          <w:sz w:val="26"/>
          <w:szCs w:val="26"/>
        </w:rPr>
        <w:t>ере</w:t>
      </w:r>
      <w:proofErr w:type="spellEnd"/>
      <w:r w:rsidRPr="00EA6088">
        <w:rPr>
          <w:rFonts w:ascii="Times New Roman" w:hAnsi="Times New Roman" w:cs="Times New Roman"/>
          <w:i/>
          <w:sz w:val="26"/>
          <w:szCs w:val="26"/>
        </w:rPr>
        <w:t xml:space="preserve">-; на-; </w:t>
      </w:r>
      <w:proofErr w:type="spellStart"/>
      <w:r w:rsidRPr="00EA6088">
        <w:rPr>
          <w:rFonts w:ascii="Times New Roman" w:hAnsi="Times New Roman" w:cs="Times New Roman"/>
          <w:i/>
          <w:sz w:val="26"/>
          <w:szCs w:val="26"/>
        </w:rPr>
        <w:t>вз</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вс</w:t>
      </w:r>
      <w:proofErr w:type="spellEnd"/>
      <w:r w:rsidRPr="00EA6088">
        <w:rPr>
          <w:rFonts w:ascii="Times New Roman" w:hAnsi="Times New Roman" w:cs="Times New Roman"/>
          <w:i/>
          <w:sz w:val="26"/>
          <w:szCs w:val="26"/>
        </w:rPr>
        <w:t>-);с-(со-); раз- (рас-).</w:t>
      </w:r>
    </w:p>
    <w:p w:rsidR="00AB4472" w:rsidRPr="00EA6088" w:rsidRDefault="00AB4472" w:rsidP="00EA6088">
      <w:pPr>
        <w:pStyle w:val="21"/>
        <w:spacing w:after="0" w:line="360" w:lineRule="auto"/>
        <w:ind w:left="0" w:firstLine="709"/>
        <w:jc w:val="both"/>
        <w:rPr>
          <w:rFonts w:ascii="Times New Roman" w:hAnsi="Times New Roman" w:cs="Times New Roman"/>
          <w:i/>
          <w:sz w:val="26"/>
          <w:szCs w:val="26"/>
        </w:rPr>
      </w:pPr>
      <w:r w:rsidRPr="00EA6088">
        <w:rPr>
          <w:rFonts w:ascii="Times New Roman" w:hAnsi="Times New Roman" w:cs="Times New Roman"/>
          <w:sz w:val="26"/>
          <w:szCs w:val="26"/>
        </w:rPr>
        <w:lastRenderedPageBreak/>
        <w:t xml:space="preserve">Составление предложений со словосочетаниями, включающими существительные с </w:t>
      </w:r>
      <w:proofErr w:type="spellStart"/>
      <w:r w:rsidRPr="00EA6088">
        <w:rPr>
          <w:rFonts w:ascii="Times New Roman" w:hAnsi="Times New Roman" w:cs="Times New Roman"/>
          <w:sz w:val="26"/>
          <w:szCs w:val="26"/>
        </w:rPr>
        <w:t>суффиксами</w:t>
      </w:r>
      <w:proofErr w:type="gramStart"/>
      <w:r w:rsidRPr="00EA6088">
        <w:rPr>
          <w:rFonts w:ascii="Times New Roman" w:hAnsi="Times New Roman" w:cs="Times New Roman"/>
          <w:sz w:val="26"/>
          <w:szCs w:val="26"/>
        </w:rPr>
        <w:t>:</w:t>
      </w:r>
      <w:r w:rsidRPr="00EA6088">
        <w:rPr>
          <w:rFonts w:ascii="Times New Roman" w:hAnsi="Times New Roman" w:cs="Times New Roman"/>
          <w:i/>
          <w:sz w:val="26"/>
          <w:szCs w:val="26"/>
        </w:rPr>
        <w:t>-</w:t>
      </w:r>
      <w:proofErr w:type="gramEnd"/>
      <w:r w:rsidRPr="00EA6088">
        <w:rPr>
          <w:rFonts w:ascii="Times New Roman" w:hAnsi="Times New Roman" w:cs="Times New Roman"/>
          <w:i/>
          <w:sz w:val="26"/>
          <w:szCs w:val="26"/>
        </w:rPr>
        <w:t>енок</w:t>
      </w:r>
      <w:proofErr w:type="spellEnd"/>
      <w:r w:rsidRPr="00EA6088">
        <w:rPr>
          <w:rFonts w:ascii="Times New Roman" w:hAnsi="Times New Roman" w:cs="Times New Roman"/>
          <w:i/>
          <w:sz w:val="26"/>
          <w:szCs w:val="26"/>
        </w:rPr>
        <w:t xml:space="preserve">; </w:t>
      </w:r>
      <w:proofErr w:type="spellStart"/>
      <w:r w:rsidRPr="00EA6088">
        <w:rPr>
          <w:rFonts w:ascii="Times New Roman" w:hAnsi="Times New Roman" w:cs="Times New Roman"/>
          <w:i/>
          <w:sz w:val="26"/>
          <w:szCs w:val="26"/>
        </w:rPr>
        <w:t>онок</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ик</w:t>
      </w:r>
      <w:proofErr w:type="spellEnd"/>
      <w:r w:rsidRPr="00EA6088">
        <w:rPr>
          <w:rFonts w:ascii="Times New Roman" w:hAnsi="Times New Roman" w:cs="Times New Roman"/>
          <w:i/>
          <w:sz w:val="26"/>
          <w:szCs w:val="26"/>
        </w:rPr>
        <w:t>, -чик, -</w:t>
      </w:r>
      <w:proofErr w:type="spellStart"/>
      <w:r w:rsidRPr="00EA6088">
        <w:rPr>
          <w:rFonts w:ascii="Times New Roman" w:hAnsi="Times New Roman" w:cs="Times New Roman"/>
          <w:i/>
          <w:sz w:val="26"/>
          <w:szCs w:val="26"/>
        </w:rPr>
        <w:t>очк</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ечк</w:t>
      </w:r>
      <w:proofErr w:type="spellEnd"/>
      <w:r w:rsidRPr="00EA6088">
        <w:rPr>
          <w:rFonts w:ascii="Times New Roman" w:hAnsi="Times New Roman" w:cs="Times New Roman"/>
          <w:i/>
          <w:sz w:val="26"/>
          <w:szCs w:val="26"/>
        </w:rPr>
        <w:t>, -ник, -чик, ниц, -</w:t>
      </w:r>
      <w:proofErr w:type="spellStart"/>
      <w:r w:rsidRPr="00EA6088">
        <w:rPr>
          <w:rFonts w:ascii="Times New Roman" w:hAnsi="Times New Roman" w:cs="Times New Roman"/>
          <w:i/>
          <w:sz w:val="26"/>
          <w:szCs w:val="26"/>
        </w:rPr>
        <w:t>ист</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тель</w:t>
      </w:r>
      <w:proofErr w:type="spellEnd"/>
      <w:r w:rsidRPr="00EA6088">
        <w:rPr>
          <w:rFonts w:ascii="Times New Roman" w:hAnsi="Times New Roman" w:cs="Times New Roman"/>
          <w:i/>
          <w:sz w:val="26"/>
          <w:szCs w:val="26"/>
        </w:rPr>
        <w:t>, -</w:t>
      </w:r>
      <w:proofErr w:type="spellStart"/>
      <w:r w:rsidRPr="00EA6088">
        <w:rPr>
          <w:rFonts w:ascii="Times New Roman" w:hAnsi="Times New Roman" w:cs="Times New Roman"/>
          <w:i/>
          <w:sz w:val="26"/>
          <w:szCs w:val="26"/>
        </w:rPr>
        <w:t>арь</w:t>
      </w:r>
      <w:proofErr w:type="spellEnd"/>
    </w:p>
    <w:p w:rsidR="00AB4472" w:rsidRPr="00EA6088" w:rsidRDefault="00AB4472" w:rsidP="00EA6088">
      <w:pPr>
        <w:pStyle w:val="ab"/>
        <w:spacing w:line="360" w:lineRule="auto"/>
        <w:ind w:firstLine="709"/>
        <w:rPr>
          <w:rFonts w:ascii="Times New Roman" w:hAnsi="Times New Roman" w:cs="Times New Roman"/>
          <w:color w:val="00000A"/>
          <w:sz w:val="26"/>
          <w:szCs w:val="26"/>
        </w:rPr>
      </w:pPr>
      <w:r w:rsidRPr="00EA6088">
        <w:rPr>
          <w:rFonts w:ascii="Times New Roman" w:hAnsi="Times New Roman" w:cs="Times New Roman"/>
          <w:color w:val="00000A"/>
          <w:sz w:val="26"/>
          <w:szCs w:val="26"/>
        </w:rPr>
        <w:t>Ознакомление с терминами «существительное», «глагол», «прилагательное».</w:t>
      </w:r>
    </w:p>
    <w:p w:rsidR="00AB4472" w:rsidRPr="00EA6088" w:rsidRDefault="00AB4472" w:rsidP="00EA6088">
      <w:pPr>
        <w:pStyle w:val="ab"/>
        <w:spacing w:line="360" w:lineRule="auto"/>
        <w:ind w:firstLine="708"/>
        <w:rPr>
          <w:rFonts w:ascii="Times New Roman" w:hAnsi="Times New Roman" w:cs="Times New Roman"/>
          <w:b/>
          <w:color w:val="00000A"/>
          <w:sz w:val="26"/>
          <w:szCs w:val="26"/>
        </w:rPr>
      </w:pPr>
      <w:r w:rsidRPr="00EA6088">
        <w:rPr>
          <w:rFonts w:ascii="Times New Roman" w:hAnsi="Times New Roman" w:cs="Times New Roman"/>
          <w:b/>
          <w:color w:val="00000A"/>
          <w:sz w:val="26"/>
          <w:szCs w:val="26"/>
        </w:rPr>
        <w:t xml:space="preserve">II. Сведения по грамматике и правописанию </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b/>
          <w:color w:val="00000A"/>
          <w:sz w:val="26"/>
          <w:szCs w:val="26"/>
        </w:rPr>
        <w:t>Фонетика и орфоэпия.</w:t>
      </w:r>
      <w:r w:rsidRPr="00EA6088">
        <w:rPr>
          <w:rFonts w:ascii="Times New Roman" w:hAnsi="Times New Roman" w:cs="Times New Roman"/>
          <w:color w:val="00000A"/>
          <w:sz w:val="26"/>
          <w:szCs w:val="26"/>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 xml:space="preserve">Перенос слов по слогам, перенос слова с буквами </w:t>
      </w:r>
      <w:proofErr w:type="spellStart"/>
      <w:r w:rsidRPr="00EA6088">
        <w:rPr>
          <w:rFonts w:ascii="Times New Roman" w:hAnsi="Times New Roman" w:cs="Times New Roman"/>
          <w:color w:val="00000A"/>
          <w:sz w:val="26"/>
          <w:szCs w:val="26"/>
        </w:rPr>
        <w:t>й</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ь</w:t>
      </w:r>
      <w:proofErr w:type="spellEnd"/>
      <w:r w:rsidRPr="00EA6088">
        <w:rPr>
          <w:rFonts w:ascii="Times New Roman" w:hAnsi="Times New Roman" w:cs="Times New Roman"/>
          <w:color w:val="00000A"/>
          <w:sz w:val="26"/>
          <w:szCs w:val="26"/>
        </w:rPr>
        <w:t>. Парные звонкие и глухие согласные звуки. Обозначение их буквами. Правописание звонких и глухих согласных на конце слов.</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Слоговой и звукобуквенный анализ слов, его роль в формировании навыка письма без пропусков, замены, искажений, перестановок.</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 xml:space="preserve">Обозначение мягкости согласных звуков буквами е, ё, </w:t>
      </w:r>
      <w:proofErr w:type="spellStart"/>
      <w:r w:rsidRPr="00EA6088">
        <w:rPr>
          <w:rFonts w:ascii="Times New Roman" w:hAnsi="Times New Roman" w:cs="Times New Roman"/>
          <w:color w:val="00000A"/>
          <w:sz w:val="26"/>
          <w:szCs w:val="26"/>
        </w:rPr>
        <w:t>ю</w:t>
      </w:r>
      <w:proofErr w:type="spellEnd"/>
      <w:r w:rsidRPr="00EA6088">
        <w:rPr>
          <w:rFonts w:ascii="Times New Roman" w:hAnsi="Times New Roman" w:cs="Times New Roman"/>
          <w:color w:val="00000A"/>
          <w:sz w:val="26"/>
          <w:szCs w:val="26"/>
        </w:rPr>
        <w:t xml:space="preserve">, я. Различий и, </w:t>
      </w:r>
      <w:proofErr w:type="spellStart"/>
      <w:r w:rsidRPr="00EA6088">
        <w:rPr>
          <w:rFonts w:ascii="Times New Roman" w:hAnsi="Times New Roman" w:cs="Times New Roman"/>
          <w:color w:val="00000A"/>
          <w:sz w:val="26"/>
          <w:szCs w:val="26"/>
        </w:rPr>
        <w:t>й</w:t>
      </w:r>
      <w:proofErr w:type="spellEnd"/>
      <w:r w:rsidRPr="00EA6088">
        <w:rPr>
          <w:rFonts w:ascii="Times New Roman" w:hAnsi="Times New Roman" w:cs="Times New Roman"/>
          <w:color w:val="00000A"/>
          <w:sz w:val="26"/>
          <w:szCs w:val="26"/>
        </w:rPr>
        <w:t xml:space="preserve">. Правописание </w:t>
      </w:r>
      <w:proofErr w:type="spellStart"/>
      <w:r w:rsidRPr="00EA6088">
        <w:rPr>
          <w:rFonts w:ascii="Times New Roman" w:hAnsi="Times New Roman" w:cs="Times New Roman"/>
          <w:color w:val="00000A"/>
          <w:sz w:val="26"/>
          <w:szCs w:val="26"/>
        </w:rPr>
        <w:t>жи</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ши</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ча</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ща</w:t>
      </w:r>
      <w:proofErr w:type="spellEnd"/>
      <w:r w:rsidRPr="00EA6088">
        <w:rPr>
          <w:rFonts w:ascii="Times New Roman" w:hAnsi="Times New Roman" w:cs="Times New Roman"/>
          <w:color w:val="00000A"/>
          <w:sz w:val="26"/>
          <w:szCs w:val="26"/>
        </w:rPr>
        <w:t xml:space="preserve">, чу, </w:t>
      </w:r>
      <w:proofErr w:type="spellStart"/>
      <w:r w:rsidRPr="00EA6088">
        <w:rPr>
          <w:rFonts w:ascii="Times New Roman" w:hAnsi="Times New Roman" w:cs="Times New Roman"/>
          <w:color w:val="00000A"/>
          <w:sz w:val="26"/>
          <w:szCs w:val="26"/>
        </w:rPr>
        <w:t>щу</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чк</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чн</w:t>
      </w:r>
      <w:proofErr w:type="spellEnd"/>
      <w:r w:rsidRPr="00EA6088">
        <w:rPr>
          <w:rFonts w:ascii="Times New Roman" w:hAnsi="Times New Roman" w:cs="Times New Roman"/>
          <w:color w:val="00000A"/>
          <w:sz w:val="26"/>
          <w:szCs w:val="26"/>
        </w:rPr>
        <w:t xml:space="preserve">. Мягкий знак для обозначения мягкости согласных в конце и в середине слова между согласными. Ударение. Различение ударных и безударных слогов. </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w:t>
      </w:r>
      <w:proofErr w:type="spellStart"/>
      <w:r w:rsidRPr="00EA6088">
        <w:rPr>
          <w:rFonts w:ascii="Times New Roman" w:hAnsi="Times New Roman" w:cs="Times New Roman"/>
          <w:color w:val="00000A"/>
          <w:sz w:val="26"/>
          <w:szCs w:val="26"/>
        </w:rPr>
        <w:t>ь</w:t>
      </w:r>
      <w:proofErr w:type="spellEnd"/>
      <w:r w:rsidRPr="00EA6088">
        <w:rPr>
          <w:rFonts w:ascii="Times New Roman" w:hAnsi="Times New Roman" w:cs="Times New Roman"/>
          <w:color w:val="00000A"/>
          <w:sz w:val="26"/>
          <w:szCs w:val="26"/>
        </w:rPr>
        <w:t>). Правописание глухих и звонких согласных в корнях слов. Мягкий знак (</w:t>
      </w:r>
      <w:proofErr w:type="spellStart"/>
      <w:r w:rsidRPr="00EA6088">
        <w:rPr>
          <w:rFonts w:ascii="Times New Roman" w:hAnsi="Times New Roman" w:cs="Times New Roman"/>
          <w:color w:val="00000A"/>
          <w:sz w:val="26"/>
          <w:szCs w:val="26"/>
        </w:rPr>
        <w:t>ь</w:t>
      </w:r>
      <w:proofErr w:type="spellEnd"/>
      <w:r w:rsidRPr="00EA6088">
        <w:rPr>
          <w:rFonts w:ascii="Times New Roman" w:hAnsi="Times New Roman" w:cs="Times New Roman"/>
          <w:color w:val="00000A"/>
          <w:sz w:val="26"/>
          <w:szCs w:val="26"/>
        </w:rPr>
        <w:t xml:space="preserve">) как показатель мягкости </w:t>
      </w:r>
      <w:proofErr w:type="spellStart"/>
      <w:r w:rsidRPr="00EA6088">
        <w:rPr>
          <w:rFonts w:ascii="Times New Roman" w:hAnsi="Times New Roman" w:cs="Times New Roman"/>
          <w:color w:val="00000A"/>
          <w:sz w:val="26"/>
          <w:szCs w:val="26"/>
        </w:rPr>
        <w:t>согласных</w:t>
      </w:r>
      <w:proofErr w:type="gramStart"/>
      <w:r w:rsidRPr="00EA6088">
        <w:rPr>
          <w:rFonts w:ascii="Times New Roman" w:hAnsi="Times New Roman" w:cs="Times New Roman"/>
          <w:color w:val="00000A"/>
          <w:sz w:val="26"/>
          <w:szCs w:val="26"/>
        </w:rPr>
        <w:t>.р</w:t>
      </w:r>
      <w:proofErr w:type="gramEnd"/>
      <w:r w:rsidRPr="00EA6088">
        <w:rPr>
          <w:rFonts w:ascii="Times New Roman" w:hAnsi="Times New Roman" w:cs="Times New Roman"/>
          <w:color w:val="00000A"/>
          <w:sz w:val="26"/>
          <w:szCs w:val="26"/>
        </w:rPr>
        <w:t>азделительный</w:t>
      </w:r>
      <w:proofErr w:type="spellEnd"/>
      <w:r w:rsidRPr="00EA6088">
        <w:rPr>
          <w:rFonts w:ascii="Times New Roman" w:hAnsi="Times New Roman" w:cs="Times New Roman"/>
          <w:color w:val="00000A"/>
          <w:sz w:val="26"/>
          <w:szCs w:val="26"/>
        </w:rPr>
        <w:t xml:space="preserve"> мягкий знак. двойные согласные.</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 xml:space="preserve">Разделительные знаки (буквы </w:t>
      </w:r>
      <w:proofErr w:type="spellStart"/>
      <w:r w:rsidRPr="00EA6088">
        <w:rPr>
          <w:rFonts w:ascii="Times New Roman" w:hAnsi="Times New Roman" w:cs="Times New Roman"/>
          <w:color w:val="00000A"/>
          <w:sz w:val="26"/>
          <w:szCs w:val="26"/>
        </w:rPr>
        <w:t>ъ</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ь</w:t>
      </w:r>
      <w:proofErr w:type="spellEnd"/>
      <w:r w:rsidRPr="00EA6088">
        <w:rPr>
          <w:rFonts w:ascii="Times New Roman" w:hAnsi="Times New Roman" w:cs="Times New Roman"/>
          <w:color w:val="00000A"/>
          <w:sz w:val="26"/>
          <w:szCs w:val="26"/>
        </w:rPr>
        <w:t xml:space="preserve">), двойные согласные в простейших словах.  Раздельное написание со словами предлогов </w:t>
      </w:r>
      <w:proofErr w:type="gramStart"/>
      <w:r w:rsidRPr="00EA6088">
        <w:rPr>
          <w:rFonts w:ascii="Times New Roman" w:hAnsi="Times New Roman" w:cs="Times New Roman"/>
          <w:color w:val="00000A"/>
          <w:sz w:val="26"/>
          <w:szCs w:val="26"/>
        </w:rPr>
        <w:t>с(</w:t>
      </w:r>
      <w:proofErr w:type="gramEnd"/>
      <w:r w:rsidRPr="00EA6088">
        <w:rPr>
          <w:rFonts w:ascii="Times New Roman" w:hAnsi="Times New Roman" w:cs="Times New Roman"/>
          <w:color w:val="00000A"/>
          <w:sz w:val="26"/>
          <w:szCs w:val="26"/>
        </w:rPr>
        <w:t>со), из, к, от.</w:t>
      </w:r>
    </w:p>
    <w:p w:rsidR="00AB4472" w:rsidRPr="00EA6088" w:rsidRDefault="00AB4472" w:rsidP="00EA6088">
      <w:pPr>
        <w:pStyle w:val="ab"/>
        <w:spacing w:line="360" w:lineRule="auto"/>
        <w:ind w:firstLine="567"/>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Графика. </w:t>
      </w:r>
      <w:r w:rsidRPr="00EA6088">
        <w:rPr>
          <w:rFonts w:ascii="Times New Roman" w:hAnsi="Times New Roman" w:cs="Times New Roman"/>
          <w:spacing w:val="-2"/>
          <w:sz w:val="26"/>
          <w:szCs w:val="26"/>
        </w:rPr>
        <w:t>Различение звуков и букв. Обозначение на пись</w:t>
      </w:r>
      <w:r w:rsidRPr="00EA6088">
        <w:rPr>
          <w:rFonts w:ascii="Times New Roman" w:hAnsi="Times New Roman" w:cs="Times New Roman"/>
          <w:sz w:val="26"/>
          <w:szCs w:val="26"/>
        </w:rPr>
        <w:t xml:space="preserve">ме твёрдости и мягкости согласных звуков. Использование на письме </w:t>
      </w:r>
      <w:proofErr w:type="spellStart"/>
      <w:r w:rsidRPr="00EA6088">
        <w:rPr>
          <w:rFonts w:ascii="Times New Roman" w:hAnsi="Times New Roman" w:cs="Times New Roman"/>
          <w:sz w:val="26"/>
          <w:szCs w:val="26"/>
        </w:rPr>
        <w:t>разделительных</w:t>
      </w:r>
      <w:r w:rsidRPr="00EA6088">
        <w:rPr>
          <w:rFonts w:ascii="Times New Roman" w:hAnsi="Times New Roman" w:cs="Times New Roman"/>
          <w:bCs/>
          <w:i/>
          <w:iCs/>
          <w:sz w:val="26"/>
          <w:szCs w:val="26"/>
        </w:rPr>
        <w:t>ъ</w:t>
      </w:r>
      <w:r w:rsidRPr="00EA6088">
        <w:rPr>
          <w:rFonts w:ascii="Times New Roman" w:hAnsi="Times New Roman" w:cs="Times New Roman"/>
          <w:sz w:val="26"/>
          <w:szCs w:val="26"/>
        </w:rPr>
        <w:t>и</w:t>
      </w:r>
      <w:r w:rsidRPr="00EA6088">
        <w:rPr>
          <w:rFonts w:ascii="Times New Roman" w:hAnsi="Times New Roman" w:cs="Times New Roman"/>
          <w:bCs/>
          <w:i/>
          <w:iCs/>
          <w:sz w:val="26"/>
          <w:szCs w:val="26"/>
        </w:rPr>
        <w:t>ь</w:t>
      </w:r>
      <w:proofErr w:type="spellEnd"/>
      <w:r w:rsidRPr="00EA6088">
        <w:rPr>
          <w:rFonts w:ascii="Times New Roman" w:hAnsi="Times New Roman" w:cs="Times New Roman"/>
          <w:b/>
          <w:bCs/>
          <w:sz w:val="26"/>
          <w:szCs w:val="26"/>
        </w:rPr>
        <w:t>.</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Использование небуквенных графических средств: пробела между словами, знака переноса, абзаца.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Знание алфавита: правильное название букв, знание их </w:t>
      </w:r>
      <w:r w:rsidRPr="00EA6088">
        <w:rPr>
          <w:rFonts w:ascii="Times New Roman" w:hAnsi="Times New Roman" w:cs="Times New Roman"/>
          <w:sz w:val="26"/>
          <w:szCs w:val="26"/>
        </w:rPr>
        <w:t>последовательности. Использование алфавита при работе со словарями, справочниками, каталогами.</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Вопросительный и восклицательный знаки в конце предложения (знакомство).</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Большая буква в именах, отчествах и фамилиях людей, в кличках животных, названиях городов, деревень, рек.</w:t>
      </w:r>
    </w:p>
    <w:p w:rsidR="00AB4472" w:rsidRPr="00EA6088" w:rsidRDefault="00AB4472" w:rsidP="00EA6088">
      <w:pPr>
        <w:pStyle w:val="ab"/>
        <w:spacing w:line="360" w:lineRule="auto"/>
        <w:ind w:firstLine="708"/>
        <w:rPr>
          <w:rFonts w:ascii="Times New Roman" w:hAnsi="Times New Roman" w:cs="Times New Roman"/>
          <w:color w:val="00000A"/>
          <w:sz w:val="26"/>
          <w:szCs w:val="26"/>
        </w:rPr>
      </w:pPr>
      <w:r w:rsidRPr="00EA6088">
        <w:rPr>
          <w:rFonts w:ascii="Times New Roman" w:hAnsi="Times New Roman" w:cs="Times New Roman"/>
          <w:b/>
          <w:color w:val="00000A"/>
          <w:sz w:val="26"/>
          <w:szCs w:val="26"/>
        </w:rPr>
        <w:t>Состав слова (</w:t>
      </w:r>
      <w:proofErr w:type="spellStart"/>
      <w:r w:rsidRPr="00EA6088">
        <w:rPr>
          <w:rFonts w:ascii="Times New Roman" w:hAnsi="Times New Roman" w:cs="Times New Roman"/>
          <w:b/>
          <w:color w:val="00000A"/>
          <w:sz w:val="26"/>
          <w:szCs w:val="26"/>
        </w:rPr>
        <w:t>морфемика</w:t>
      </w:r>
      <w:proofErr w:type="spellEnd"/>
      <w:r w:rsidRPr="00EA6088">
        <w:rPr>
          <w:rFonts w:ascii="Times New Roman" w:hAnsi="Times New Roman" w:cs="Times New Roman"/>
          <w:b/>
          <w:color w:val="00000A"/>
          <w:sz w:val="26"/>
          <w:szCs w:val="26"/>
        </w:rPr>
        <w:t>).</w:t>
      </w:r>
      <w:r w:rsidRPr="00EA6088">
        <w:rPr>
          <w:rFonts w:ascii="Times New Roman" w:hAnsi="Times New Roman" w:cs="Times New Roman"/>
          <w:color w:val="00000A"/>
          <w:sz w:val="26"/>
          <w:szCs w:val="26"/>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w:t>
      </w:r>
      <w:proofErr w:type="spellStart"/>
      <w:proofErr w:type="gramStart"/>
      <w:r w:rsidRPr="00EA6088">
        <w:rPr>
          <w:rFonts w:ascii="Times New Roman" w:hAnsi="Times New Roman" w:cs="Times New Roman"/>
          <w:color w:val="00000A"/>
          <w:sz w:val="26"/>
          <w:szCs w:val="26"/>
        </w:rPr>
        <w:t>з</w:t>
      </w:r>
      <w:proofErr w:type="spellEnd"/>
      <w:r w:rsidRPr="00EA6088">
        <w:rPr>
          <w:rFonts w:ascii="Times New Roman" w:hAnsi="Times New Roman" w:cs="Times New Roman"/>
          <w:color w:val="00000A"/>
          <w:sz w:val="26"/>
          <w:szCs w:val="26"/>
        </w:rPr>
        <w:t>-</w:t>
      </w:r>
      <w:proofErr w:type="gramEnd"/>
      <w:r w:rsidRPr="00EA6088">
        <w:rPr>
          <w:rFonts w:ascii="Times New Roman" w:hAnsi="Times New Roman" w:cs="Times New Roman"/>
          <w:color w:val="00000A"/>
          <w:sz w:val="26"/>
          <w:szCs w:val="26"/>
        </w:rPr>
        <w:t xml:space="preserve"> и с-, </w:t>
      </w:r>
      <w:proofErr w:type="spellStart"/>
      <w:r w:rsidRPr="00EA6088">
        <w:rPr>
          <w:rFonts w:ascii="Times New Roman" w:hAnsi="Times New Roman" w:cs="Times New Roman"/>
          <w:color w:val="00000A"/>
          <w:sz w:val="26"/>
          <w:szCs w:val="26"/>
        </w:rPr>
        <w:t>пре</w:t>
      </w:r>
      <w:proofErr w:type="spellEnd"/>
      <w:r w:rsidRPr="00EA6088">
        <w:rPr>
          <w:rFonts w:ascii="Times New Roman" w:hAnsi="Times New Roman" w:cs="Times New Roman"/>
          <w:color w:val="00000A"/>
          <w:sz w:val="26"/>
          <w:szCs w:val="26"/>
        </w:rPr>
        <w:t xml:space="preserve">- и при-). </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color w:val="00000A"/>
          <w:sz w:val="26"/>
          <w:szCs w:val="26"/>
        </w:rPr>
        <w:t>Корень</w:t>
      </w:r>
      <w:r w:rsidRPr="00EA6088">
        <w:rPr>
          <w:rFonts w:ascii="Times New Roman" w:hAnsi="Times New Roman" w:cs="Times New Roman"/>
          <w:sz w:val="26"/>
          <w:szCs w:val="26"/>
        </w:rPr>
        <w:t xml:space="preserve">, однокоренные слова. Общее понятие о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 xml:space="preserve">. Однокоренные слева. Выделение корней в однокоренных (родственных) словах. </w:t>
      </w:r>
      <w:proofErr w:type="gramStart"/>
      <w:r w:rsidRPr="00EA6088">
        <w:rPr>
          <w:rFonts w:ascii="Times New Roman" w:hAnsi="Times New Roman" w:cs="Times New Roman"/>
          <w:sz w:val="26"/>
          <w:szCs w:val="26"/>
        </w:rPr>
        <w:t>Наблюдение за единообразием написания корней (корм — кормить — кормушка, лес — лесник — лесной).</w:t>
      </w:r>
      <w:proofErr w:type="gramEnd"/>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Окончание. Правописание безударных гласных, проверяемых и не проверяемых ударением, в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 xml:space="preserve">. Правописание парных звонких и глухих, непроизносимых согласных в </w:t>
      </w:r>
      <w:proofErr w:type="gramStart"/>
      <w:r w:rsidRPr="00EA6088">
        <w:rPr>
          <w:rFonts w:ascii="Times New Roman" w:hAnsi="Times New Roman" w:cs="Times New Roman"/>
          <w:sz w:val="26"/>
          <w:szCs w:val="26"/>
        </w:rPr>
        <w:t>корне слова</w:t>
      </w:r>
      <w:proofErr w:type="gramEnd"/>
      <w:r w:rsidRPr="00EA6088">
        <w:rPr>
          <w:rFonts w:ascii="Times New Roman" w:hAnsi="Times New Roman" w:cs="Times New Roman"/>
          <w:sz w:val="26"/>
          <w:szCs w:val="26"/>
        </w:rPr>
        <w:t>. Упражнения в правильном пользовании школьным орфографическим словарем.</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Приставка. Правописание гласных и согласных в приставках </w:t>
      </w:r>
      <w:proofErr w:type="gramStart"/>
      <w:r w:rsidRPr="00EA6088">
        <w:rPr>
          <w:rFonts w:ascii="Times New Roman" w:hAnsi="Times New Roman" w:cs="Times New Roman"/>
          <w:sz w:val="26"/>
          <w:szCs w:val="26"/>
        </w:rPr>
        <w:t>в-</w:t>
      </w:r>
      <w:proofErr w:type="gramEnd"/>
      <w:r w:rsidRPr="00EA6088">
        <w:rPr>
          <w:rFonts w:ascii="Times New Roman" w:hAnsi="Times New Roman" w:cs="Times New Roman"/>
          <w:sz w:val="26"/>
          <w:szCs w:val="26"/>
        </w:rPr>
        <w:t>, о-, об-, до-, за-, на-, над-, с-, от-, под- и в соответствующих предлогах. Умение отличать приставку от предлога. Разделительный мягкий знак (</w:t>
      </w:r>
      <w:proofErr w:type="spellStart"/>
      <w:r w:rsidRPr="00EA6088">
        <w:rPr>
          <w:rFonts w:ascii="Times New Roman" w:hAnsi="Times New Roman" w:cs="Times New Roman"/>
          <w:sz w:val="26"/>
          <w:szCs w:val="26"/>
        </w:rPr>
        <w:t>ь</w:t>
      </w:r>
      <w:proofErr w:type="spellEnd"/>
      <w:r w:rsidRPr="00EA6088">
        <w:rPr>
          <w:rFonts w:ascii="Times New Roman" w:hAnsi="Times New Roman" w:cs="Times New Roman"/>
          <w:sz w:val="26"/>
          <w:szCs w:val="26"/>
        </w:rPr>
        <w:t>).</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Суффикс. Умение подбирать однокоренные слова с приставками и суффиксами. Умение находить суффи</w:t>
      </w:r>
      <w:proofErr w:type="gramStart"/>
      <w:r w:rsidRPr="00EA6088">
        <w:rPr>
          <w:rFonts w:ascii="Times New Roman" w:hAnsi="Times New Roman" w:cs="Times New Roman"/>
          <w:sz w:val="26"/>
          <w:szCs w:val="26"/>
        </w:rPr>
        <w:t>кс в пр</w:t>
      </w:r>
      <w:proofErr w:type="gramEnd"/>
      <w:r w:rsidRPr="00EA6088">
        <w:rPr>
          <w:rFonts w:ascii="Times New Roman" w:hAnsi="Times New Roman" w:cs="Times New Roman"/>
          <w:sz w:val="26"/>
          <w:szCs w:val="26"/>
        </w:rPr>
        <w:t>остых по составу словах.</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Предлог. </w:t>
      </w:r>
      <w:proofErr w:type="gramStart"/>
      <w:r w:rsidRPr="00EA6088">
        <w:rPr>
          <w:rFonts w:ascii="Times New Roman" w:hAnsi="Times New Roman" w:cs="Times New Roman"/>
          <w:sz w:val="26"/>
          <w:szCs w:val="26"/>
        </w:rPr>
        <w:t>Раздельное написание со словами наиболее распространенных предлогов (в, из, к, на, от, по, с, у).</w:t>
      </w:r>
      <w:proofErr w:type="gramEnd"/>
    </w:p>
    <w:p w:rsidR="00AB4472" w:rsidRPr="00EA6088" w:rsidRDefault="00AB4472" w:rsidP="00EA6088">
      <w:pPr>
        <w:pStyle w:val="ab"/>
        <w:spacing w:line="360" w:lineRule="auto"/>
        <w:ind w:firstLine="708"/>
        <w:rPr>
          <w:rFonts w:ascii="Times New Roman" w:hAnsi="Times New Roman" w:cs="Times New Roman"/>
          <w:sz w:val="26"/>
          <w:szCs w:val="26"/>
        </w:rPr>
      </w:pPr>
      <w:proofErr w:type="spellStart"/>
      <w:r w:rsidRPr="00EA6088">
        <w:rPr>
          <w:rFonts w:ascii="Times New Roman" w:hAnsi="Times New Roman" w:cs="Times New Roman"/>
          <w:b/>
          <w:sz w:val="26"/>
          <w:szCs w:val="26"/>
        </w:rPr>
        <w:t>Морфология</w:t>
      </w:r>
      <w:proofErr w:type="gramStart"/>
      <w:r w:rsidRPr="00EA6088">
        <w:rPr>
          <w:rFonts w:ascii="Times New Roman" w:hAnsi="Times New Roman" w:cs="Times New Roman"/>
          <w:b/>
          <w:sz w:val="26"/>
          <w:szCs w:val="26"/>
        </w:rPr>
        <w:t>.</w:t>
      </w:r>
      <w:r w:rsidRPr="00EA6088">
        <w:rPr>
          <w:rFonts w:ascii="Times New Roman" w:hAnsi="Times New Roman" w:cs="Times New Roman"/>
          <w:sz w:val="26"/>
          <w:szCs w:val="26"/>
        </w:rPr>
        <w:t>О</w:t>
      </w:r>
      <w:proofErr w:type="gramEnd"/>
      <w:r w:rsidRPr="00EA6088">
        <w:rPr>
          <w:rFonts w:ascii="Times New Roman" w:hAnsi="Times New Roman" w:cs="Times New Roman"/>
          <w:sz w:val="26"/>
          <w:szCs w:val="26"/>
        </w:rPr>
        <w:t>бщие</w:t>
      </w:r>
      <w:proofErr w:type="spellEnd"/>
      <w:r w:rsidRPr="00EA6088">
        <w:rPr>
          <w:rFonts w:ascii="Times New Roman" w:hAnsi="Times New Roman" w:cs="Times New Roman"/>
          <w:sz w:val="26"/>
          <w:szCs w:val="26"/>
        </w:rPr>
        <w:t xml:space="preserve"> сведения о частях речи: имя существительное, имя прилагательное, местоимение, глагол, предлог.</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lastRenderedPageBreak/>
        <w:t>Имя существительное. Его значение, вопросы. Род существительных: мужской, женский, средний. Изменение имен существительных по числам. Мягкий знак (</w:t>
      </w:r>
      <w:proofErr w:type="spellStart"/>
      <w:r w:rsidRPr="00EA6088">
        <w:rPr>
          <w:rFonts w:ascii="Times New Roman" w:hAnsi="Times New Roman" w:cs="Times New Roman"/>
          <w:sz w:val="26"/>
          <w:szCs w:val="26"/>
        </w:rPr>
        <w:t>ь</w:t>
      </w:r>
      <w:proofErr w:type="spellEnd"/>
      <w:r w:rsidRPr="00EA6088">
        <w:rPr>
          <w:rFonts w:ascii="Times New Roman" w:hAnsi="Times New Roman" w:cs="Times New Roman"/>
          <w:sz w:val="26"/>
          <w:szCs w:val="26"/>
        </w:rPr>
        <w:t>) после шипящих в конце слова у существительных женского рода и его отсутствие у существительных мужского рода (рожь — нож, ночь — мяч, вещь — плащ, мышь — камыш).</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proofErr w:type="gramStart"/>
      <w:r w:rsidRPr="00EA6088">
        <w:rPr>
          <w:rFonts w:ascii="Times New Roman" w:hAnsi="Times New Roman" w:cs="Times New Roman"/>
          <w:sz w:val="26"/>
          <w:szCs w:val="26"/>
        </w:rPr>
        <w:t>-м</w:t>
      </w:r>
      <w:proofErr w:type="gramEnd"/>
      <w:r w:rsidRPr="00EA6088">
        <w:rPr>
          <w:rFonts w:ascii="Times New Roman" w:hAnsi="Times New Roman" w:cs="Times New Roman"/>
          <w:sz w:val="26"/>
          <w:szCs w:val="26"/>
        </w:rPr>
        <w:t>я. -</w:t>
      </w:r>
      <w:proofErr w:type="spellStart"/>
      <w:r w:rsidRPr="00EA6088">
        <w:rPr>
          <w:rFonts w:ascii="Times New Roman" w:hAnsi="Times New Roman" w:cs="Times New Roman"/>
          <w:sz w:val="26"/>
          <w:szCs w:val="26"/>
        </w:rPr>
        <w:t>ий</w:t>
      </w:r>
      <w:proofErr w:type="spellEnd"/>
      <w:r w:rsidRPr="00EA6088">
        <w:rPr>
          <w:rFonts w:ascii="Times New Roman" w:hAnsi="Times New Roman" w:cs="Times New Roman"/>
          <w:sz w:val="26"/>
          <w:szCs w:val="26"/>
        </w:rPr>
        <w:t>, -ин, -ин).</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Имя прилагательное. Его значение, вопросы. Изменение имен прилагательных по падежам, родам, числам в сочетании с существительными (кроме прилагательных на </w:t>
      </w:r>
      <w:proofErr w:type="gramStart"/>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и</w:t>
      </w:r>
      <w:proofErr w:type="gramEnd"/>
      <w:r w:rsidRPr="00EA6088">
        <w:rPr>
          <w:rFonts w:ascii="Times New Roman" w:hAnsi="Times New Roman" w:cs="Times New Roman"/>
          <w:sz w:val="26"/>
          <w:szCs w:val="26"/>
        </w:rPr>
        <w:t>й</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ья</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ье</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ов</w:t>
      </w:r>
      <w:proofErr w:type="spellEnd"/>
      <w:r w:rsidRPr="00EA6088">
        <w:rPr>
          <w:rFonts w:ascii="Times New Roman" w:hAnsi="Times New Roman" w:cs="Times New Roman"/>
          <w:sz w:val="26"/>
          <w:szCs w:val="26"/>
        </w:rPr>
        <w:t xml:space="preserve">, -ин). Правописание окончаний      </w:t>
      </w:r>
      <w:proofErr w:type="gramStart"/>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и</w:t>
      </w:r>
      <w:proofErr w:type="gramEnd"/>
      <w:r w:rsidRPr="00EA6088">
        <w:rPr>
          <w:rFonts w:ascii="Times New Roman" w:hAnsi="Times New Roman" w:cs="Times New Roman"/>
          <w:sz w:val="26"/>
          <w:szCs w:val="26"/>
        </w:rPr>
        <w:t>й</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ий</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ая</w:t>
      </w:r>
      <w:proofErr w:type="spellEnd"/>
      <w:r w:rsidRPr="00EA6088">
        <w:rPr>
          <w:rFonts w:ascii="Times New Roman" w:hAnsi="Times New Roman" w:cs="Times New Roman"/>
          <w:sz w:val="26"/>
          <w:szCs w:val="26"/>
        </w:rPr>
        <w:t>, -ля, -</w:t>
      </w:r>
      <w:proofErr w:type="spellStart"/>
      <w:r w:rsidRPr="00EA6088">
        <w:rPr>
          <w:rFonts w:ascii="Times New Roman" w:hAnsi="Times New Roman" w:cs="Times New Roman"/>
          <w:sz w:val="26"/>
          <w:szCs w:val="26"/>
        </w:rPr>
        <w:t>ое</w:t>
      </w:r>
      <w:proofErr w:type="spellEnd"/>
      <w:r w:rsidRPr="00EA6088">
        <w:rPr>
          <w:rFonts w:ascii="Times New Roman" w:hAnsi="Times New Roman" w:cs="Times New Roman"/>
          <w:sz w:val="26"/>
          <w:szCs w:val="26"/>
        </w:rPr>
        <w:t>, -ее, -</w:t>
      </w:r>
      <w:proofErr w:type="spellStart"/>
      <w:r w:rsidRPr="00EA6088">
        <w:rPr>
          <w:rFonts w:ascii="Times New Roman" w:hAnsi="Times New Roman" w:cs="Times New Roman"/>
          <w:sz w:val="26"/>
          <w:szCs w:val="26"/>
        </w:rPr>
        <w:t>ые</w:t>
      </w:r>
      <w:proofErr w:type="spellEnd"/>
      <w:r w:rsidRPr="00EA6088">
        <w:rPr>
          <w:rFonts w:ascii="Times New Roman" w:hAnsi="Times New Roman" w:cs="Times New Roman"/>
          <w:sz w:val="26"/>
          <w:szCs w:val="26"/>
        </w:rPr>
        <w:t xml:space="preserve">, -ин. Правописание безударных окончаний имен прилагательных (кроме прилагательных с основой на шипящие и </w:t>
      </w:r>
      <w:proofErr w:type="spellStart"/>
      <w:r w:rsidRPr="00EA6088">
        <w:rPr>
          <w:rFonts w:ascii="Times New Roman" w:hAnsi="Times New Roman" w:cs="Times New Roman"/>
          <w:sz w:val="26"/>
          <w:szCs w:val="26"/>
        </w:rPr>
        <w:t>ц</w:t>
      </w:r>
      <w:proofErr w:type="spellEnd"/>
      <w:r w:rsidRPr="00EA6088">
        <w:rPr>
          <w:rFonts w:ascii="Times New Roman" w:hAnsi="Times New Roman" w:cs="Times New Roman"/>
          <w:sz w:val="26"/>
          <w:szCs w:val="26"/>
        </w:rPr>
        <w:t>).</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Местоимение. Местоимения 1, 2 и </w:t>
      </w:r>
      <w:proofErr w:type="spellStart"/>
      <w:r w:rsidRPr="00EA6088">
        <w:rPr>
          <w:rFonts w:ascii="Times New Roman" w:hAnsi="Times New Roman" w:cs="Times New Roman"/>
          <w:sz w:val="26"/>
          <w:szCs w:val="26"/>
        </w:rPr>
        <w:t>З-го</w:t>
      </w:r>
      <w:proofErr w:type="spellEnd"/>
      <w:r w:rsidRPr="00EA6088">
        <w:rPr>
          <w:rFonts w:ascii="Times New Roman" w:hAnsi="Times New Roman" w:cs="Times New Roman"/>
          <w:sz w:val="26"/>
          <w:szCs w:val="26"/>
        </w:rPr>
        <w:t xml:space="preserve">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w:t>
      </w:r>
      <w:proofErr w:type="gramStart"/>
      <w:r w:rsidRPr="00EA6088">
        <w:rPr>
          <w:rFonts w:ascii="Times New Roman" w:hAnsi="Times New Roman" w:cs="Times New Roman"/>
          <w:sz w:val="26"/>
          <w:szCs w:val="26"/>
        </w:rPr>
        <w:t xml:space="preserve"> (-</w:t>
      </w:r>
      <w:proofErr w:type="gramEnd"/>
      <w:r w:rsidRPr="00EA6088">
        <w:rPr>
          <w:rFonts w:ascii="Times New Roman" w:hAnsi="Times New Roman" w:cs="Times New Roman"/>
          <w:sz w:val="26"/>
          <w:szCs w:val="26"/>
        </w:rPr>
        <w:t xml:space="preserve">ешь). Изменение глаголов в прошедшем времени по родам и числам. Знакомство с глаголами на </w:t>
      </w:r>
      <w:proofErr w:type="gramStart"/>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с</w:t>
      </w:r>
      <w:proofErr w:type="gramEnd"/>
      <w:r w:rsidRPr="00EA6088">
        <w:rPr>
          <w:rFonts w:ascii="Times New Roman" w:hAnsi="Times New Roman" w:cs="Times New Roman"/>
          <w:sz w:val="26"/>
          <w:szCs w:val="26"/>
        </w:rPr>
        <w:t>я</w:t>
      </w:r>
      <w:proofErr w:type="spellEnd"/>
      <w:r w:rsidRPr="00EA6088">
        <w:rPr>
          <w:rFonts w:ascii="Times New Roman" w:hAnsi="Times New Roman" w:cs="Times New Roman"/>
          <w:sz w:val="26"/>
          <w:szCs w:val="26"/>
        </w:rPr>
        <w:t>(-</w:t>
      </w:r>
      <w:proofErr w:type="spellStart"/>
      <w:r w:rsidRPr="00EA6088">
        <w:rPr>
          <w:rFonts w:ascii="Times New Roman" w:hAnsi="Times New Roman" w:cs="Times New Roman"/>
          <w:sz w:val="26"/>
          <w:szCs w:val="26"/>
        </w:rPr>
        <w:t>сь</w:t>
      </w:r>
      <w:proofErr w:type="spellEnd"/>
      <w:r w:rsidRPr="00EA6088">
        <w:rPr>
          <w:rFonts w:ascii="Times New Roman" w:hAnsi="Times New Roman" w:cs="Times New Roman"/>
          <w:sz w:val="26"/>
          <w:szCs w:val="26"/>
        </w:rPr>
        <w:t>) и правописание -</w:t>
      </w:r>
      <w:proofErr w:type="spellStart"/>
      <w:r w:rsidRPr="00EA6088">
        <w:rPr>
          <w:rFonts w:ascii="Times New Roman" w:hAnsi="Times New Roman" w:cs="Times New Roman"/>
          <w:sz w:val="26"/>
          <w:szCs w:val="26"/>
        </w:rPr>
        <w:t>шься</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тся</w:t>
      </w:r>
      <w:proofErr w:type="spellEnd"/>
      <w:r w:rsidRPr="00EA6088">
        <w:rPr>
          <w:rFonts w:ascii="Times New Roman" w:hAnsi="Times New Roman" w:cs="Times New Roman"/>
          <w:sz w:val="26"/>
          <w:szCs w:val="26"/>
        </w:rPr>
        <w:t>, -</w:t>
      </w:r>
      <w:proofErr w:type="spellStart"/>
      <w:r w:rsidRPr="00EA6088">
        <w:rPr>
          <w:rFonts w:ascii="Times New Roman" w:hAnsi="Times New Roman" w:cs="Times New Roman"/>
          <w:sz w:val="26"/>
          <w:szCs w:val="26"/>
        </w:rPr>
        <w:t>ться</w:t>
      </w:r>
      <w:proofErr w:type="spellEnd"/>
      <w:r w:rsidRPr="00EA6088">
        <w:rPr>
          <w:rFonts w:ascii="Times New Roman" w:hAnsi="Times New Roman" w:cs="Times New Roman"/>
          <w:sz w:val="26"/>
          <w:szCs w:val="26"/>
        </w:rPr>
        <w:t>.</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sz w:val="26"/>
          <w:szCs w:val="26"/>
        </w:rPr>
        <w:t>Лексика.</w:t>
      </w:r>
      <w:r w:rsidRPr="00EA6088">
        <w:rPr>
          <w:rFonts w:ascii="Times New Roman" w:hAnsi="Times New Roman" w:cs="Times New Roman"/>
          <w:sz w:val="26"/>
          <w:szCs w:val="26"/>
        </w:rPr>
        <w:t xml:space="preserve"> Слова, обозначающие предметы и отвечающие на вопросы кто? что? Слова, обозначающие признаки предметов и отвечающие на </w:t>
      </w:r>
      <w:proofErr w:type="gramStart"/>
      <w:r w:rsidRPr="00EA6088">
        <w:rPr>
          <w:rFonts w:ascii="Times New Roman" w:hAnsi="Times New Roman" w:cs="Times New Roman"/>
          <w:sz w:val="26"/>
          <w:szCs w:val="26"/>
        </w:rPr>
        <w:t>вопросы</w:t>
      </w:r>
      <w:proofErr w:type="gramEnd"/>
      <w:r w:rsidRPr="00EA6088">
        <w:rPr>
          <w:rFonts w:ascii="Times New Roman" w:hAnsi="Times New Roman" w:cs="Times New Roman"/>
          <w:sz w:val="26"/>
          <w:szCs w:val="26"/>
        </w:rPr>
        <w:t xml:space="preserve"> какой? какая? какое? какие? Слова, обозначающие действия предметов и отвечающие на </w:t>
      </w:r>
      <w:r w:rsidRPr="00EA6088">
        <w:rPr>
          <w:rFonts w:ascii="Times New Roman" w:hAnsi="Times New Roman" w:cs="Times New Roman"/>
          <w:sz w:val="26"/>
          <w:szCs w:val="26"/>
        </w:rPr>
        <w:lastRenderedPageBreak/>
        <w:t>вопросы что делает? что делал? что сделает? что сделал? Умение ставить вопросы к словам.</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AB4472" w:rsidRPr="00EA6088" w:rsidRDefault="00AB4472" w:rsidP="00EA6088">
      <w:pPr>
        <w:pStyle w:val="ab"/>
        <w:spacing w:line="360" w:lineRule="auto"/>
        <w:ind w:firstLine="708"/>
        <w:rPr>
          <w:rFonts w:ascii="Times New Roman" w:hAnsi="Times New Roman" w:cs="Times New Roman"/>
          <w:sz w:val="26"/>
          <w:szCs w:val="26"/>
        </w:rPr>
      </w:pPr>
      <w:proofErr w:type="spellStart"/>
      <w:r w:rsidRPr="00EA6088">
        <w:rPr>
          <w:rFonts w:ascii="Times New Roman" w:hAnsi="Times New Roman" w:cs="Times New Roman"/>
          <w:b/>
          <w:sz w:val="26"/>
          <w:szCs w:val="26"/>
        </w:rPr>
        <w:t>Синтаксис</w:t>
      </w:r>
      <w:proofErr w:type="gramStart"/>
      <w:r w:rsidRPr="00EA6088">
        <w:rPr>
          <w:rFonts w:ascii="Times New Roman" w:hAnsi="Times New Roman" w:cs="Times New Roman"/>
          <w:b/>
          <w:sz w:val="26"/>
          <w:szCs w:val="26"/>
        </w:rPr>
        <w:t>.</w:t>
      </w:r>
      <w:r w:rsidRPr="00EA6088">
        <w:rPr>
          <w:rFonts w:ascii="Times New Roman" w:hAnsi="Times New Roman" w:cs="Times New Roman"/>
          <w:sz w:val="26"/>
          <w:szCs w:val="26"/>
        </w:rPr>
        <w:t>У</w:t>
      </w:r>
      <w:proofErr w:type="gramEnd"/>
      <w:r w:rsidRPr="00EA6088">
        <w:rPr>
          <w:rFonts w:ascii="Times New Roman" w:hAnsi="Times New Roman" w:cs="Times New Roman"/>
          <w:sz w:val="26"/>
          <w:szCs w:val="26"/>
        </w:rPr>
        <w:t>мение</w:t>
      </w:r>
      <w:proofErr w:type="spellEnd"/>
      <w:r w:rsidRPr="00EA6088">
        <w:rPr>
          <w:rFonts w:ascii="Times New Roman" w:hAnsi="Times New Roman" w:cs="Times New Roman"/>
          <w:sz w:val="26"/>
          <w:szCs w:val="26"/>
        </w:rPr>
        <w:t xml:space="preserve">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Предложения повествовательные, вопросительные, восклицательные выделить голосом важные по смыслу слова в предложении.</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Главные члены предложения: подлежащее и сказуемое. Второстепенные члены предложения (без разделения на виды).</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AB4472" w:rsidRPr="00EA6088" w:rsidRDefault="00AB4472" w:rsidP="00EA6088">
      <w:pPr>
        <w:pStyle w:val="ab"/>
        <w:spacing w:line="360" w:lineRule="auto"/>
        <w:ind w:firstLine="708"/>
        <w:rPr>
          <w:rFonts w:ascii="Times New Roman" w:hAnsi="Times New Roman" w:cs="Times New Roman"/>
          <w:b/>
          <w:i/>
          <w:sz w:val="26"/>
          <w:szCs w:val="26"/>
        </w:rPr>
      </w:pPr>
      <w:r w:rsidRPr="00EA6088">
        <w:rPr>
          <w:rFonts w:ascii="Times New Roman" w:hAnsi="Times New Roman" w:cs="Times New Roman"/>
          <w:b/>
          <w:i/>
          <w:sz w:val="26"/>
          <w:szCs w:val="26"/>
        </w:rPr>
        <w:t>2.Развитие речи</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sz w:val="26"/>
          <w:szCs w:val="26"/>
        </w:rPr>
        <w:lastRenderedPageBreak/>
        <w:t xml:space="preserve">Уточнение и обогащение </w:t>
      </w:r>
      <w:proofErr w:type="spellStart"/>
      <w:r w:rsidRPr="00EA6088">
        <w:rPr>
          <w:rFonts w:ascii="Times New Roman" w:hAnsi="Times New Roman" w:cs="Times New Roman"/>
          <w:b/>
          <w:sz w:val="26"/>
          <w:szCs w:val="26"/>
        </w:rPr>
        <w:t>словаря</w:t>
      </w:r>
      <w:proofErr w:type="gramStart"/>
      <w:r w:rsidRPr="00EA6088">
        <w:rPr>
          <w:rFonts w:ascii="Times New Roman" w:hAnsi="Times New Roman" w:cs="Times New Roman"/>
          <w:b/>
          <w:sz w:val="26"/>
          <w:szCs w:val="26"/>
        </w:rPr>
        <w:t>.</w:t>
      </w:r>
      <w:r w:rsidRPr="00EA6088">
        <w:rPr>
          <w:rFonts w:ascii="Times New Roman" w:hAnsi="Times New Roman" w:cs="Times New Roman"/>
          <w:sz w:val="26"/>
          <w:szCs w:val="26"/>
        </w:rPr>
        <w:t>С</w:t>
      </w:r>
      <w:proofErr w:type="gramEnd"/>
      <w:r w:rsidRPr="00EA6088">
        <w:rPr>
          <w:rFonts w:ascii="Times New Roman" w:hAnsi="Times New Roman" w:cs="Times New Roman"/>
          <w:sz w:val="26"/>
          <w:szCs w:val="26"/>
        </w:rPr>
        <w:t>лова</w:t>
      </w:r>
      <w:proofErr w:type="spellEnd"/>
      <w:r w:rsidRPr="00EA6088">
        <w:rPr>
          <w:rFonts w:ascii="Times New Roman" w:hAnsi="Times New Roman" w:cs="Times New Roman"/>
          <w:sz w:val="26"/>
          <w:szCs w:val="26"/>
        </w:rPr>
        <w:t>,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sz w:val="26"/>
          <w:szCs w:val="26"/>
        </w:rPr>
        <w:t>Развитие связной речи.</w:t>
      </w:r>
      <w:r w:rsidRPr="00EA6088">
        <w:rPr>
          <w:rFonts w:ascii="Times New Roman" w:hAnsi="Times New Roman" w:cs="Times New Roman"/>
          <w:sz w:val="26"/>
          <w:szCs w:val="26"/>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Овладение краткими и полными ответами на вопросы. Составление вопросов устно и письменно.</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диалогов в форме вопросов и ответов с использованием тематического словаря.</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Составление и запись рассказов повествовательного характера о труде, играх, учебе, увлечениях детей и др. (по сюжетным картинкам, с помощью </w:t>
      </w:r>
      <w:r w:rsidRPr="00EA6088">
        <w:rPr>
          <w:rFonts w:ascii="Times New Roman" w:hAnsi="Times New Roman" w:cs="Times New Roman"/>
          <w:sz w:val="26"/>
          <w:szCs w:val="26"/>
        </w:rPr>
        <w:lastRenderedPageBreak/>
        <w:t>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Введение в рассказы элементов описания.</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Понятие об изложении. Изложение под руководством учителя, по готовому и коллективно составленному плану.</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Выражение связи между частями текста и предложениями с помощью слов «вдруг, потом, однажды, вокруг, неожиданно и т.п.».</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рассказов (сочинений) с элементами описания внешности, характера человека, с элементами рассуждения (с помощью учителя).</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Подробный и сжатый рассказ (сочинение) по картинке и серии картинок. </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Построение устного ответа по учебному материалу (специфика учебно-деловой речи).</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sz w:val="26"/>
          <w:szCs w:val="26"/>
        </w:rPr>
        <w:t xml:space="preserve">Речевой этикет. </w:t>
      </w:r>
      <w:r w:rsidRPr="00EA6088">
        <w:rPr>
          <w:rFonts w:ascii="Times New Roman" w:hAnsi="Times New Roman" w:cs="Times New Roman"/>
          <w:sz w:val="26"/>
          <w:szCs w:val="26"/>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b/>
          <w:sz w:val="26"/>
          <w:szCs w:val="26"/>
        </w:rPr>
        <w:t>Текст.</w:t>
      </w:r>
      <w:r w:rsidRPr="00EA6088">
        <w:rPr>
          <w:rFonts w:ascii="Times New Roman" w:hAnsi="Times New Roman" w:cs="Times New Roman"/>
          <w:sz w:val="26"/>
          <w:szCs w:val="26"/>
        </w:rPr>
        <w:t xml:space="preserve"> Определение темы и основной мысли текста. Выделение частей текста. </w:t>
      </w:r>
      <w:proofErr w:type="spellStart"/>
      <w:r w:rsidRPr="00EA6088">
        <w:rPr>
          <w:rFonts w:ascii="Times New Roman" w:hAnsi="Times New Roman" w:cs="Times New Roman"/>
          <w:sz w:val="26"/>
          <w:szCs w:val="26"/>
        </w:rPr>
        <w:t>Озаглавливание</w:t>
      </w:r>
      <w:proofErr w:type="spellEnd"/>
      <w:r w:rsidRPr="00EA6088">
        <w:rPr>
          <w:rFonts w:ascii="Times New Roman" w:hAnsi="Times New Roman" w:cs="Times New Roman"/>
          <w:sz w:val="26"/>
          <w:szCs w:val="26"/>
        </w:rPr>
        <w:t xml:space="preserve">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w:t>
      </w:r>
      <w:proofErr w:type="spellStart"/>
      <w:r w:rsidRPr="00EA6088">
        <w:rPr>
          <w:rFonts w:ascii="Times New Roman" w:hAnsi="Times New Roman" w:cs="Times New Roman"/>
          <w:sz w:val="26"/>
          <w:szCs w:val="26"/>
        </w:rPr>
        <w:t>н</w:t>
      </w:r>
      <w:proofErr w:type="spellEnd"/>
      <w:r w:rsidRPr="00EA6088">
        <w:rPr>
          <w:rFonts w:ascii="Times New Roman" w:hAnsi="Times New Roman" w:cs="Times New Roman"/>
          <w:sz w:val="26"/>
          <w:szCs w:val="26"/>
        </w:rPr>
        <w:t xml:space="preserve"> т. п. с предварительной коллективной подготовкой. Определение в тексте основной мысли, не сформулированной прямо.</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в определенной последовательности вопросов с целью выяснения причины, обстоятельств, времени, места событий (расспрашивание).</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Работа над композицией составляемого рассказа (начало, середина, конец).</w:t>
      </w:r>
    </w:p>
    <w:p w:rsidR="00AB4472" w:rsidRPr="00EA6088" w:rsidRDefault="00AB4472" w:rsidP="00EA6088">
      <w:pPr>
        <w:pStyle w:val="ab"/>
        <w:spacing w:line="360" w:lineRule="auto"/>
        <w:ind w:firstLine="708"/>
        <w:rPr>
          <w:rFonts w:ascii="Times New Roman" w:hAnsi="Times New Roman" w:cs="Times New Roman"/>
          <w:sz w:val="26"/>
          <w:szCs w:val="26"/>
        </w:rPr>
      </w:pPr>
      <w:r w:rsidRPr="00EA6088">
        <w:rPr>
          <w:rFonts w:ascii="Times New Roman" w:hAnsi="Times New Roman" w:cs="Times New Roman"/>
          <w:sz w:val="26"/>
          <w:szCs w:val="26"/>
        </w:rPr>
        <w:t>План текста. Составление планов к данным текстам. Создание собственных текстов по предложенным планам.</w:t>
      </w:r>
    </w:p>
    <w:p w:rsidR="00AB4472" w:rsidRPr="00EA6088" w:rsidRDefault="00AB4472" w:rsidP="00EA6088">
      <w:pPr>
        <w:pStyle w:val="ab"/>
        <w:spacing w:line="360" w:lineRule="auto"/>
        <w:ind w:firstLine="567"/>
        <w:rPr>
          <w:rFonts w:ascii="Times New Roman" w:hAnsi="Times New Roman" w:cs="Times New Roman"/>
          <w:b/>
          <w:i/>
          <w:spacing w:val="2"/>
          <w:sz w:val="26"/>
          <w:szCs w:val="26"/>
        </w:rPr>
      </w:pPr>
      <w:r w:rsidRPr="00EA6088">
        <w:rPr>
          <w:rFonts w:ascii="Times New Roman" w:hAnsi="Times New Roman" w:cs="Times New Roman"/>
          <w:b/>
          <w:i/>
          <w:spacing w:val="2"/>
          <w:sz w:val="26"/>
          <w:szCs w:val="26"/>
        </w:rPr>
        <w:t>3. Литературное чтение</w:t>
      </w:r>
    </w:p>
    <w:p w:rsidR="00AB4472" w:rsidRPr="00EA6088" w:rsidRDefault="00AB4472" w:rsidP="00EA6088">
      <w:pPr>
        <w:pStyle w:val="ab"/>
        <w:spacing w:line="360" w:lineRule="auto"/>
        <w:ind w:firstLine="708"/>
        <w:rPr>
          <w:rFonts w:ascii="Times New Roman" w:hAnsi="Times New Roman" w:cs="Times New Roman"/>
          <w:i/>
          <w:sz w:val="26"/>
          <w:szCs w:val="26"/>
        </w:rPr>
      </w:pPr>
      <w:r w:rsidRPr="00EA6088">
        <w:rPr>
          <w:rFonts w:ascii="Times New Roman" w:hAnsi="Times New Roman" w:cs="Times New Roman"/>
          <w:i/>
          <w:sz w:val="26"/>
          <w:szCs w:val="26"/>
        </w:rPr>
        <w:t>Виды речевой и читательской деятельности</w:t>
      </w:r>
    </w:p>
    <w:p w:rsidR="00AB4472" w:rsidRPr="00EA6088" w:rsidRDefault="00AB4472" w:rsidP="00EA6088">
      <w:pPr>
        <w:pStyle w:val="ab"/>
        <w:spacing w:line="360" w:lineRule="auto"/>
        <w:ind w:firstLine="708"/>
        <w:rPr>
          <w:rFonts w:ascii="Times New Roman" w:hAnsi="Times New Roman" w:cs="Times New Roman"/>
          <w:i/>
          <w:sz w:val="26"/>
          <w:szCs w:val="26"/>
        </w:rPr>
      </w:pPr>
      <w:r w:rsidRPr="00EA6088">
        <w:rPr>
          <w:rFonts w:ascii="Times New Roman" w:hAnsi="Times New Roman" w:cs="Times New Roman"/>
          <w:i/>
          <w:sz w:val="26"/>
          <w:szCs w:val="26"/>
        </w:rPr>
        <w:t>Чтение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lastRenderedPageBreak/>
        <w:t>Чтение вслух.</w:t>
      </w:r>
      <w:r w:rsidRPr="00EA6088">
        <w:rPr>
          <w:rFonts w:ascii="Times New Roman" w:hAnsi="Times New Roman" w:cs="Times New Roman"/>
          <w:sz w:val="26"/>
          <w:szCs w:val="26"/>
        </w:rPr>
        <w:t xml:space="preserve"> Постепенный переход от слогового к плав</w:t>
      </w:r>
      <w:r w:rsidRPr="00EA6088">
        <w:rPr>
          <w:rFonts w:ascii="Times New Roman" w:hAnsi="Times New Roman" w:cs="Times New Roman"/>
          <w:spacing w:val="2"/>
          <w:sz w:val="26"/>
          <w:szCs w:val="26"/>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EA6088">
        <w:rPr>
          <w:rFonts w:ascii="Times New Roman" w:hAnsi="Times New Roman" w:cs="Times New Roman"/>
          <w:sz w:val="26"/>
          <w:szCs w:val="26"/>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b/>
          <w:bCs/>
          <w:sz w:val="26"/>
          <w:szCs w:val="26"/>
        </w:rPr>
        <w:t>Чтение про себя.</w:t>
      </w:r>
      <w:r w:rsidRPr="00EA6088">
        <w:rPr>
          <w:rFonts w:ascii="Times New Roman" w:hAnsi="Times New Roman" w:cs="Times New Roman"/>
          <w:sz w:val="26"/>
          <w:szCs w:val="26"/>
        </w:rPr>
        <w:t xml:space="preserve"> Осознание смысла произведения при </w:t>
      </w:r>
      <w:r w:rsidRPr="00EA6088">
        <w:rPr>
          <w:rFonts w:ascii="Times New Roman" w:hAnsi="Times New Roman" w:cs="Times New Roman"/>
          <w:spacing w:val="-2"/>
          <w:sz w:val="26"/>
          <w:szCs w:val="26"/>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др.</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Работа с разными видами текста.</w:t>
      </w:r>
      <w:r w:rsidRPr="00EA6088">
        <w:rPr>
          <w:rFonts w:ascii="Times New Roman" w:hAnsi="Times New Roman" w:cs="Times New Roman"/>
          <w:sz w:val="26"/>
          <w:szCs w:val="26"/>
        </w:rPr>
        <w:t xml:space="preserve"> Общее представление </w:t>
      </w:r>
      <w:r w:rsidRPr="00EA6088">
        <w:rPr>
          <w:rFonts w:ascii="Times New Roman" w:hAnsi="Times New Roman" w:cs="Times New Roman"/>
          <w:spacing w:val="2"/>
          <w:sz w:val="26"/>
          <w:szCs w:val="26"/>
        </w:rPr>
        <w:t xml:space="preserve">о разных видах текста: </w:t>
      </w:r>
      <w:proofErr w:type="gramStart"/>
      <w:r w:rsidRPr="00EA6088">
        <w:rPr>
          <w:rFonts w:ascii="Times New Roman" w:hAnsi="Times New Roman" w:cs="Times New Roman"/>
          <w:spacing w:val="2"/>
          <w:sz w:val="26"/>
          <w:szCs w:val="26"/>
        </w:rPr>
        <w:t>художественный</w:t>
      </w:r>
      <w:proofErr w:type="gramEnd"/>
      <w:r w:rsidRPr="00EA6088">
        <w:rPr>
          <w:rFonts w:ascii="Times New Roman" w:hAnsi="Times New Roman" w:cs="Times New Roman"/>
          <w:spacing w:val="2"/>
          <w:sz w:val="26"/>
          <w:szCs w:val="26"/>
        </w:rPr>
        <w:t xml:space="preserve">, учебный, научно-популярный, их сравнение. </w:t>
      </w:r>
      <w:r w:rsidRPr="00EA6088">
        <w:rPr>
          <w:rFonts w:ascii="Times New Roman" w:hAnsi="Times New Roman" w:cs="Times New Roman"/>
          <w:sz w:val="26"/>
          <w:szCs w:val="26"/>
        </w:rPr>
        <w:t>Определение целей создания этих видов текста. Особенности фольклорного текста.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Практическое освоение умения отличать текст от набора предложений. Прогнозирование содержания книги по её названию и оформлению.</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Самостоятельное определение темы, главной мысли, струк</w:t>
      </w:r>
      <w:r w:rsidRPr="00EA6088">
        <w:rPr>
          <w:rFonts w:ascii="Times New Roman" w:hAnsi="Times New Roman" w:cs="Times New Roman"/>
          <w:sz w:val="26"/>
          <w:szCs w:val="26"/>
        </w:rPr>
        <w:t xml:space="preserve">туры текста; деление текста на смысловые части, их </w:t>
      </w:r>
      <w:proofErr w:type="spellStart"/>
      <w:r w:rsidRPr="00EA6088">
        <w:rPr>
          <w:rFonts w:ascii="Times New Roman" w:hAnsi="Times New Roman" w:cs="Times New Roman"/>
          <w:sz w:val="26"/>
          <w:szCs w:val="26"/>
        </w:rPr>
        <w:t>озаглавливание</w:t>
      </w:r>
      <w:proofErr w:type="spellEnd"/>
      <w:r w:rsidRPr="00EA6088">
        <w:rPr>
          <w:rFonts w:ascii="Times New Roman" w:hAnsi="Times New Roman" w:cs="Times New Roman"/>
          <w:sz w:val="26"/>
          <w:szCs w:val="26"/>
        </w:rPr>
        <w:t>. Умение работать с разными видами информации.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Участие в коллективном обсуждении: умение отвечать </w:t>
      </w:r>
      <w:r w:rsidRPr="00EA6088">
        <w:rPr>
          <w:rFonts w:ascii="Times New Roman" w:hAnsi="Times New Roman" w:cs="Times New Roman"/>
          <w:sz w:val="26"/>
          <w:szCs w:val="26"/>
        </w:rPr>
        <w:t xml:space="preserve">на вопросы, выступать по теме, слушать выступления товарищей, дополнять ответы по ходу беседы, используя текст. Привлечение справочных и </w:t>
      </w:r>
      <w:proofErr w:type="spellStart"/>
      <w:r w:rsidRPr="00EA6088">
        <w:rPr>
          <w:rFonts w:ascii="Times New Roman" w:hAnsi="Times New Roman" w:cs="Times New Roman"/>
          <w:sz w:val="26"/>
          <w:szCs w:val="26"/>
        </w:rPr>
        <w:t>иллюстративно</w:t>
      </w:r>
      <w:r w:rsidRPr="00EA6088">
        <w:rPr>
          <w:rFonts w:ascii="Times New Roman" w:hAnsi="Times New Roman" w:cs="Times New Roman"/>
          <w:sz w:val="26"/>
          <w:szCs w:val="26"/>
        </w:rPr>
        <w:softHyphen/>
        <w:t>изобразительных</w:t>
      </w:r>
      <w:proofErr w:type="spellEnd"/>
      <w:r w:rsidRPr="00EA6088">
        <w:rPr>
          <w:rFonts w:ascii="Times New Roman" w:hAnsi="Times New Roman" w:cs="Times New Roman"/>
          <w:sz w:val="26"/>
          <w:szCs w:val="26"/>
        </w:rPr>
        <w:t xml:space="preserve"> материалов.</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Библиографическая культура.</w:t>
      </w:r>
      <w:r w:rsidRPr="00EA6088">
        <w:rPr>
          <w:rFonts w:ascii="Times New Roman" w:hAnsi="Times New Roman" w:cs="Times New Roman"/>
          <w:spacing w:val="2"/>
          <w:sz w:val="26"/>
          <w:szCs w:val="26"/>
        </w:rPr>
        <w:t xml:space="preserve"> Книга как </w:t>
      </w:r>
      <w:proofErr w:type="spellStart"/>
      <w:r w:rsidRPr="00EA6088">
        <w:rPr>
          <w:rFonts w:ascii="Times New Roman" w:hAnsi="Times New Roman" w:cs="Times New Roman"/>
          <w:spacing w:val="2"/>
          <w:sz w:val="26"/>
          <w:szCs w:val="26"/>
        </w:rPr>
        <w:t>особыйвид</w:t>
      </w:r>
      <w:r w:rsidRPr="00EA6088">
        <w:rPr>
          <w:rFonts w:ascii="Times New Roman" w:hAnsi="Times New Roman" w:cs="Times New Roman"/>
          <w:sz w:val="26"/>
          <w:szCs w:val="26"/>
        </w:rPr>
        <w:t>искусства</w:t>
      </w:r>
      <w:proofErr w:type="spellEnd"/>
      <w:r w:rsidRPr="00EA6088">
        <w:rPr>
          <w:rFonts w:ascii="Times New Roman" w:hAnsi="Times New Roman" w:cs="Times New Roman"/>
          <w:sz w:val="26"/>
          <w:szCs w:val="26"/>
        </w:rPr>
        <w:t xml:space="preserve">. Книга как источник необходимых знаний. Книга учебная, художественная, справочная. Элементы </w:t>
      </w:r>
      <w:r w:rsidRPr="00EA6088">
        <w:rPr>
          <w:rFonts w:ascii="Times New Roman" w:hAnsi="Times New Roman" w:cs="Times New Roman"/>
          <w:spacing w:val="2"/>
          <w:sz w:val="26"/>
          <w:szCs w:val="26"/>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w:t>
      </w:r>
      <w:proofErr w:type="spellStart"/>
      <w:r w:rsidRPr="00EA6088">
        <w:rPr>
          <w:rFonts w:ascii="Times New Roman" w:hAnsi="Times New Roman" w:cs="Times New Roman"/>
          <w:spacing w:val="2"/>
          <w:sz w:val="26"/>
          <w:szCs w:val="26"/>
        </w:rPr>
        <w:t>книги</w:t>
      </w:r>
      <w:proofErr w:type="gramStart"/>
      <w:r w:rsidRPr="00EA6088">
        <w:rPr>
          <w:rFonts w:ascii="Times New Roman" w:hAnsi="Times New Roman" w:cs="Times New Roman"/>
          <w:spacing w:val="2"/>
          <w:sz w:val="26"/>
          <w:szCs w:val="26"/>
        </w:rPr>
        <w:t>,</w:t>
      </w:r>
      <w:r w:rsidRPr="00EA6088">
        <w:rPr>
          <w:rFonts w:ascii="Times New Roman" w:hAnsi="Times New Roman" w:cs="Times New Roman"/>
          <w:sz w:val="26"/>
          <w:szCs w:val="26"/>
        </w:rPr>
        <w:t>е</w:t>
      </w:r>
      <w:proofErr w:type="gramEnd"/>
      <w:r w:rsidRPr="00EA6088">
        <w:rPr>
          <w:rFonts w:ascii="Times New Roman" w:hAnsi="Times New Roman" w:cs="Times New Roman"/>
          <w:sz w:val="26"/>
          <w:szCs w:val="26"/>
        </w:rPr>
        <w:t>ёсправочно</w:t>
      </w:r>
      <w:r w:rsidRPr="00EA6088">
        <w:rPr>
          <w:rFonts w:ascii="Times New Roman" w:hAnsi="Times New Roman" w:cs="Times New Roman"/>
          <w:sz w:val="26"/>
          <w:szCs w:val="26"/>
        </w:rPr>
        <w:softHyphen/>
        <w:t>иллюстративный</w:t>
      </w:r>
      <w:proofErr w:type="spellEnd"/>
      <w:r w:rsidRPr="00EA6088">
        <w:rPr>
          <w:rFonts w:ascii="Times New Roman" w:hAnsi="Times New Roman" w:cs="Times New Roman"/>
          <w:sz w:val="26"/>
          <w:szCs w:val="26"/>
        </w:rPr>
        <w:t xml:space="preserve"> материал).</w:t>
      </w:r>
    </w:p>
    <w:p w:rsidR="00AB4472" w:rsidRPr="00EA6088" w:rsidRDefault="00AB4472" w:rsidP="00EA6088">
      <w:pPr>
        <w:pStyle w:val="ab"/>
        <w:spacing w:line="360" w:lineRule="auto"/>
        <w:ind w:firstLine="567"/>
        <w:rPr>
          <w:rFonts w:ascii="Times New Roman" w:hAnsi="Times New Roman" w:cs="Times New Roman"/>
          <w:sz w:val="26"/>
          <w:szCs w:val="26"/>
        </w:rPr>
      </w:pPr>
      <w:proofErr w:type="gramStart"/>
      <w:r w:rsidRPr="00EA6088">
        <w:rPr>
          <w:rFonts w:ascii="Times New Roman" w:hAnsi="Times New Roman" w:cs="Times New Roman"/>
          <w:spacing w:val="-2"/>
          <w:sz w:val="26"/>
          <w:szCs w:val="26"/>
        </w:rPr>
        <w:lastRenderedPageBreak/>
        <w:t xml:space="preserve">Типы книг (изданий): </w:t>
      </w:r>
      <w:proofErr w:type="spellStart"/>
      <w:r w:rsidRPr="00EA6088">
        <w:rPr>
          <w:rFonts w:ascii="Times New Roman" w:hAnsi="Times New Roman" w:cs="Times New Roman"/>
          <w:spacing w:val="-2"/>
          <w:sz w:val="26"/>
          <w:szCs w:val="26"/>
        </w:rPr>
        <w:t>книга</w:t>
      </w:r>
      <w:r w:rsidRPr="00EA6088">
        <w:rPr>
          <w:rFonts w:ascii="Times New Roman" w:hAnsi="Times New Roman" w:cs="Times New Roman"/>
          <w:spacing w:val="-2"/>
          <w:sz w:val="26"/>
          <w:szCs w:val="26"/>
        </w:rPr>
        <w:noBreakHyphen/>
        <w:t>произведение</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книга</w:t>
      </w:r>
      <w:r w:rsidRPr="00EA6088">
        <w:rPr>
          <w:rFonts w:ascii="Times New Roman" w:hAnsi="Times New Roman" w:cs="Times New Roman"/>
          <w:spacing w:val="-2"/>
          <w:sz w:val="26"/>
          <w:szCs w:val="26"/>
        </w:rPr>
        <w:noBreakHyphen/>
        <w:t>сборник</w:t>
      </w:r>
      <w:proofErr w:type="spellEnd"/>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собрание сочинений, периодическая печать, справочные издания (справочники, словари, энциклопедии).</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Выбор книг на основе рекомендованного списка, кар</w:t>
      </w:r>
      <w:r w:rsidRPr="00EA6088">
        <w:rPr>
          <w:rFonts w:ascii="Times New Roman" w:hAnsi="Times New Roman" w:cs="Times New Roman"/>
          <w:sz w:val="26"/>
          <w:szCs w:val="26"/>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Работа с текстом художественного произведения.</w:t>
      </w:r>
      <w:r w:rsidRPr="00EA6088">
        <w:rPr>
          <w:rFonts w:ascii="Times New Roman" w:hAnsi="Times New Roman" w:cs="Times New Roman"/>
          <w:sz w:val="26"/>
          <w:szCs w:val="26"/>
        </w:rPr>
        <w:t xml:space="preserve"> Понимание заглавия произведения, его адекватное соотношение с содержанием. Определение особенностей художественного </w:t>
      </w:r>
      <w:r w:rsidRPr="00EA6088">
        <w:rPr>
          <w:rFonts w:ascii="Times New Roman" w:hAnsi="Times New Roman" w:cs="Times New Roman"/>
          <w:spacing w:val="2"/>
          <w:sz w:val="26"/>
          <w:szCs w:val="26"/>
        </w:rPr>
        <w:t>текста: своеобразие выразительных средств языка (с помо</w:t>
      </w:r>
      <w:r w:rsidRPr="00EA6088">
        <w:rPr>
          <w:rFonts w:ascii="Times New Roman" w:hAnsi="Times New Roman" w:cs="Times New Roman"/>
          <w:sz w:val="26"/>
          <w:szCs w:val="26"/>
        </w:rPr>
        <w:t>щью учителя). Осознание того, что фольклор есть выражение общечеловеческих нравственных правил и отношений.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Понимание нравственного содержания прочитанного, осоз</w:t>
      </w:r>
      <w:r w:rsidRPr="00EA6088">
        <w:rPr>
          <w:rFonts w:ascii="Times New Roman" w:hAnsi="Times New Roman" w:cs="Times New Roman"/>
          <w:sz w:val="26"/>
          <w:szCs w:val="26"/>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EA6088">
        <w:rPr>
          <w:rFonts w:ascii="Times New Roman" w:hAnsi="Times New Roman" w:cs="Times New Roman"/>
          <w:spacing w:val="2"/>
          <w:sz w:val="26"/>
          <w:szCs w:val="26"/>
        </w:rPr>
        <w:t xml:space="preserve">воспроизведение текста с использованием выразительных средств языка: последовательное воспроизведение эпизода </w:t>
      </w:r>
      <w:r w:rsidRPr="00EA6088">
        <w:rPr>
          <w:rFonts w:ascii="Times New Roman" w:hAnsi="Times New Roman" w:cs="Times New Roman"/>
          <w:sz w:val="26"/>
          <w:szCs w:val="26"/>
        </w:rPr>
        <w:t xml:space="preserve">с </w:t>
      </w:r>
      <w:r w:rsidRPr="00EA6088">
        <w:rPr>
          <w:rFonts w:ascii="Times New Roman" w:hAnsi="Times New Roman" w:cs="Times New Roman"/>
          <w:spacing w:val="2"/>
          <w:sz w:val="26"/>
          <w:szCs w:val="26"/>
        </w:rPr>
        <w:t xml:space="preserve">использованием специфической для данного произведения лексики (по вопросам учителя), рассказ по иллюстрациям, </w:t>
      </w:r>
      <w:r w:rsidRPr="00EA6088">
        <w:rPr>
          <w:rFonts w:ascii="Times New Roman" w:hAnsi="Times New Roman" w:cs="Times New Roman"/>
          <w:sz w:val="26"/>
          <w:szCs w:val="26"/>
        </w:rPr>
        <w:t>пересказ.</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Характеристика героя произведения с использованием </w:t>
      </w:r>
      <w:proofErr w:type="spellStart"/>
      <w:r w:rsidRPr="00EA6088">
        <w:rPr>
          <w:rFonts w:ascii="Times New Roman" w:hAnsi="Times New Roman" w:cs="Times New Roman"/>
          <w:sz w:val="26"/>
          <w:szCs w:val="26"/>
        </w:rPr>
        <w:t>художественно</w:t>
      </w:r>
      <w:r w:rsidRPr="00EA6088">
        <w:rPr>
          <w:rFonts w:ascii="Times New Roman" w:hAnsi="Times New Roman" w:cs="Times New Roman"/>
          <w:sz w:val="26"/>
          <w:szCs w:val="26"/>
        </w:rPr>
        <w:softHyphen/>
        <w:t>выразительных</w:t>
      </w:r>
      <w:proofErr w:type="spellEnd"/>
      <w:r w:rsidRPr="00EA6088">
        <w:rPr>
          <w:rFonts w:ascii="Times New Roman" w:hAnsi="Times New Roman" w:cs="Times New Roman"/>
          <w:sz w:val="26"/>
          <w:szCs w:val="26"/>
        </w:rPr>
        <w:t xml:space="preserve"> средств данного текста. Нахож</w:t>
      </w:r>
      <w:r w:rsidRPr="00EA6088">
        <w:rPr>
          <w:rFonts w:ascii="Times New Roman" w:hAnsi="Times New Roman" w:cs="Times New Roman"/>
          <w:spacing w:val="2"/>
          <w:sz w:val="26"/>
          <w:szCs w:val="26"/>
        </w:rPr>
        <w:t xml:space="preserve">дение в тексте слов и выражений, характеризующих героя </w:t>
      </w:r>
      <w:r w:rsidRPr="00EA6088">
        <w:rPr>
          <w:rFonts w:ascii="Times New Roman" w:hAnsi="Times New Roman" w:cs="Times New Roman"/>
          <w:sz w:val="26"/>
          <w:szCs w:val="26"/>
        </w:rPr>
        <w:t xml:space="preserve">и событие. Анализ (с помощью учителя), мотивы поступка </w:t>
      </w:r>
      <w:r w:rsidRPr="00EA6088">
        <w:rPr>
          <w:rFonts w:ascii="Times New Roman" w:hAnsi="Times New Roman" w:cs="Times New Roman"/>
          <w:spacing w:val="2"/>
          <w:sz w:val="26"/>
          <w:szCs w:val="26"/>
        </w:rPr>
        <w:t xml:space="preserve">персонажа. Сопоставление поступков героев по аналогии </w:t>
      </w:r>
      <w:r w:rsidRPr="00EA6088">
        <w:rPr>
          <w:rFonts w:ascii="Times New Roman" w:hAnsi="Times New Roman" w:cs="Times New Roman"/>
          <w:sz w:val="26"/>
          <w:szCs w:val="26"/>
        </w:rPr>
        <w:t>или по контрасту. Выявление авторского отношения к герою</w:t>
      </w:r>
      <w:r w:rsidRPr="00EA6088">
        <w:rPr>
          <w:rFonts w:ascii="Times New Roman" w:hAnsi="Times New Roman" w:cs="Times New Roman"/>
          <w:sz w:val="26"/>
          <w:szCs w:val="26"/>
        </w:rPr>
        <w:br/>
        <w:t>на основе анализа текста, авторских помет, имён героев.</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Характеристика героя произведения. </w:t>
      </w:r>
      <w:proofErr w:type="gramStart"/>
      <w:r w:rsidRPr="00EA6088">
        <w:rPr>
          <w:rFonts w:ascii="Times New Roman" w:hAnsi="Times New Roman" w:cs="Times New Roman"/>
          <w:sz w:val="26"/>
          <w:szCs w:val="26"/>
        </w:rPr>
        <w:t>Портрет, характер героя, выраженные через поступки и речь.</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Освоение разных видов пересказа художественного текста: </w:t>
      </w:r>
      <w:proofErr w:type="gramStart"/>
      <w:r w:rsidRPr="00EA6088">
        <w:rPr>
          <w:rFonts w:ascii="Times New Roman" w:hAnsi="Times New Roman" w:cs="Times New Roman"/>
          <w:sz w:val="26"/>
          <w:szCs w:val="26"/>
        </w:rPr>
        <w:t>подробный</w:t>
      </w:r>
      <w:proofErr w:type="gramEnd"/>
      <w:r w:rsidRPr="00EA6088">
        <w:rPr>
          <w:rFonts w:ascii="Times New Roman" w:hAnsi="Times New Roman" w:cs="Times New Roman"/>
          <w:sz w:val="26"/>
          <w:szCs w:val="26"/>
        </w:rPr>
        <w:t>, выборочный и краткий (передача основных мыслей).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Подробный пересказ текста: определение главной мыс</w:t>
      </w:r>
      <w:r w:rsidRPr="00EA6088">
        <w:rPr>
          <w:rFonts w:ascii="Times New Roman" w:hAnsi="Times New Roman" w:cs="Times New Roman"/>
          <w:sz w:val="26"/>
          <w:szCs w:val="26"/>
        </w:rPr>
        <w:t xml:space="preserve">ли фрагмента, выделение опорных или ключевых слов, </w:t>
      </w:r>
      <w:proofErr w:type="spellStart"/>
      <w:r w:rsidRPr="00EA6088">
        <w:rPr>
          <w:rFonts w:ascii="Times New Roman" w:hAnsi="Times New Roman" w:cs="Times New Roman"/>
          <w:sz w:val="26"/>
          <w:szCs w:val="26"/>
        </w:rPr>
        <w:t>оза</w:t>
      </w:r>
      <w:r w:rsidRPr="00EA6088">
        <w:rPr>
          <w:rFonts w:ascii="Times New Roman" w:hAnsi="Times New Roman" w:cs="Times New Roman"/>
          <w:spacing w:val="2"/>
          <w:sz w:val="26"/>
          <w:szCs w:val="26"/>
        </w:rPr>
        <w:t>главливание</w:t>
      </w:r>
      <w:proofErr w:type="spellEnd"/>
      <w:r w:rsidRPr="00EA6088">
        <w:rPr>
          <w:rFonts w:ascii="Times New Roman" w:hAnsi="Times New Roman" w:cs="Times New Roman"/>
          <w:spacing w:val="2"/>
          <w:sz w:val="26"/>
          <w:szCs w:val="26"/>
        </w:rPr>
        <w:t xml:space="preserve">, подробный пересказ эпизода; деление текста </w:t>
      </w:r>
      <w:r w:rsidRPr="00EA6088">
        <w:rPr>
          <w:rFonts w:ascii="Times New Roman" w:hAnsi="Times New Roman" w:cs="Times New Roman"/>
          <w:sz w:val="26"/>
          <w:szCs w:val="26"/>
        </w:rPr>
        <w:t xml:space="preserve">на части, определение главной мысли каждой части и всего текста, </w:t>
      </w:r>
      <w:proofErr w:type="spellStart"/>
      <w:r w:rsidRPr="00EA6088">
        <w:rPr>
          <w:rFonts w:ascii="Times New Roman" w:hAnsi="Times New Roman" w:cs="Times New Roman"/>
          <w:sz w:val="26"/>
          <w:szCs w:val="26"/>
        </w:rPr>
        <w:t>озаглавливание</w:t>
      </w:r>
      <w:proofErr w:type="spellEnd"/>
      <w:r w:rsidRPr="00EA6088">
        <w:rPr>
          <w:rFonts w:ascii="Times New Roman" w:hAnsi="Times New Roman" w:cs="Times New Roman"/>
          <w:sz w:val="26"/>
          <w:szCs w:val="26"/>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Самостоятельный выборочный пересказ по заданному </w:t>
      </w:r>
      <w:r w:rsidRPr="00EA6088">
        <w:rPr>
          <w:rFonts w:ascii="Times New Roman" w:hAnsi="Times New Roman" w:cs="Times New Roman"/>
          <w:sz w:val="26"/>
          <w:szCs w:val="26"/>
        </w:rPr>
        <w:t xml:space="preserve">фрагменту: характеристика героя произведения (отбор слов, </w:t>
      </w:r>
      <w:r w:rsidRPr="00EA6088">
        <w:rPr>
          <w:rFonts w:ascii="Times New Roman" w:hAnsi="Times New Roman" w:cs="Times New Roman"/>
          <w:spacing w:val="2"/>
          <w:sz w:val="26"/>
          <w:szCs w:val="26"/>
        </w:rPr>
        <w:t xml:space="preserve">выражений в тексте, позволяющих составить рассказ о герое), описание места действия (выбор слов, выражений в </w:t>
      </w:r>
      <w:r w:rsidRPr="00EA6088">
        <w:rPr>
          <w:rFonts w:ascii="Times New Roman" w:hAnsi="Times New Roman" w:cs="Times New Roman"/>
          <w:sz w:val="26"/>
          <w:szCs w:val="26"/>
        </w:rPr>
        <w:t xml:space="preserve">тексте, позволяющих составить данное описание на основе </w:t>
      </w:r>
      <w:r w:rsidRPr="00EA6088">
        <w:rPr>
          <w:rFonts w:ascii="Times New Roman" w:hAnsi="Times New Roman" w:cs="Times New Roman"/>
          <w:spacing w:val="2"/>
          <w:sz w:val="26"/>
          <w:szCs w:val="26"/>
        </w:rPr>
        <w:t xml:space="preserve">текста). Вычленение и сопоставление эпизодов из разных </w:t>
      </w:r>
      <w:r w:rsidRPr="00EA6088">
        <w:rPr>
          <w:rFonts w:ascii="Times New Roman" w:hAnsi="Times New Roman" w:cs="Times New Roman"/>
          <w:sz w:val="26"/>
          <w:szCs w:val="26"/>
        </w:rPr>
        <w:t>произведений по общности ситуаций, эмоциональной окраске, характеру поступков героев.</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Работа с учебными, научно-популярными и другими текстами. </w:t>
      </w:r>
      <w:r w:rsidRPr="00EA6088">
        <w:rPr>
          <w:rFonts w:ascii="Times New Roman" w:hAnsi="Times New Roman" w:cs="Times New Roman"/>
          <w:spacing w:val="2"/>
          <w:sz w:val="26"/>
          <w:szCs w:val="26"/>
        </w:rPr>
        <w:t xml:space="preserve">Понимание заглавия произведения; адекватное </w:t>
      </w:r>
      <w:r w:rsidRPr="00EA6088">
        <w:rPr>
          <w:rFonts w:ascii="Times New Roman" w:hAnsi="Times New Roman" w:cs="Times New Roman"/>
          <w:sz w:val="26"/>
          <w:szCs w:val="26"/>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EA6088">
        <w:rPr>
          <w:rFonts w:ascii="Times New Roman" w:hAnsi="Times New Roman" w:cs="Times New Roman"/>
          <w:sz w:val="26"/>
          <w:szCs w:val="26"/>
        </w:rPr>
        <w:t>микротем</w:t>
      </w:r>
      <w:proofErr w:type="spellEnd"/>
      <w:r w:rsidRPr="00EA6088">
        <w:rPr>
          <w:rFonts w:ascii="Times New Roman" w:hAnsi="Times New Roman" w:cs="Times New Roman"/>
          <w:sz w:val="26"/>
          <w:szCs w:val="26"/>
        </w:rPr>
        <w:t xml:space="preserve">. Ключевые или опорные слова. Построение алгоритма деятельности по </w:t>
      </w:r>
      <w:r w:rsidRPr="00EA6088">
        <w:rPr>
          <w:rFonts w:ascii="Times New Roman" w:hAnsi="Times New Roman" w:cs="Times New Roman"/>
          <w:spacing w:val="2"/>
          <w:sz w:val="26"/>
          <w:szCs w:val="26"/>
        </w:rPr>
        <w:t xml:space="preserve">воспроизведению текста. Воспроизведение текста с опорой </w:t>
      </w:r>
      <w:r w:rsidRPr="00EA6088">
        <w:rPr>
          <w:rFonts w:ascii="Times New Roman" w:hAnsi="Times New Roman" w:cs="Times New Roman"/>
          <w:sz w:val="26"/>
          <w:szCs w:val="26"/>
        </w:rPr>
        <w:t>на ключевые слова, модель, схему. Подробный пересказ текста. Краткий пересказ текста (выделение главного в содержании текста).</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Говорение (культура речевого общения)</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EA6088">
        <w:rPr>
          <w:rFonts w:ascii="Times New Roman" w:hAnsi="Times New Roman" w:cs="Times New Roman"/>
          <w:spacing w:val="2"/>
          <w:sz w:val="26"/>
          <w:szCs w:val="26"/>
        </w:rPr>
        <w:t xml:space="preserve">перебивая, собеседника. Использование норм речевого этикета в условиях </w:t>
      </w:r>
      <w:proofErr w:type="spellStart"/>
      <w:r w:rsidRPr="00EA6088">
        <w:rPr>
          <w:rFonts w:ascii="Times New Roman" w:hAnsi="Times New Roman" w:cs="Times New Roman"/>
          <w:spacing w:val="2"/>
          <w:sz w:val="26"/>
          <w:szCs w:val="26"/>
        </w:rPr>
        <w:t>внеучебного</w:t>
      </w:r>
      <w:proofErr w:type="spellEnd"/>
      <w:r w:rsidRPr="00EA6088">
        <w:rPr>
          <w:rFonts w:ascii="Times New Roman" w:hAnsi="Times New Roman" w:cs="Times New Roman"/>
          <w:spacing w:val="2"/>
          <w:sz w:val="26"/>
          <w:szCs w:val="26"/>
        </w:rPr>
        <w:t xml:space="preserve"> общения. </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Монолог как форма речевого высказывания. Монологиче</w:t>
      </w:r>
      <w:r w:rsidRPr="00EA6088">
        <w:rPr>
          <w:rFonts w:ascii="Times New Roman" w:hAnsi="Times New Roman" w:cs="Times New Roman"/>
          <w:spacing w:val="2"/>
          <w:sz w:val="26"/>
          <w:szCs w:val="26"/>
        </w:rPr>
        <w:t xml:space="preserve">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w:t>
      </w:r>
      <w:r w:rsidRPr="00EA6088">
        <w:rPr>
          <w:rFonts w:ascii="Times New Roman" w:hAnsi="Times New Roman" w:cs="Times New Roman"/>
          <w:spacing w:val="2"/>
          <w:sz w:val="26"/>
          <w:szCs w:val="26"/>
        </w:rPr>
        <w:lastRenderedPageBreak/>
        <w:t>вы</w:t>
      </w:r>
      <w:r w:rsidRPr="00EA6088">
        <w:rPr>
          <w:rFonts w:ascii="Times New Roman" w:hAnsi="Times New Roman" w:cs="Times New Roman"/>
          <w:sz w:val="26"/>
          <w:szCs w:val="26"/>
        </w:rPr>
        <w:t>сказывании. Передача содержания прочитанного или прослу</w:t>
      </w:r>
      <w:r w:rsidRPr="00EA6088">
        <w:rPr>
          <w:rFonts w:ascii="Times New Roman" w:hAnsi="Times New Roman" w:cs="Times New Roman"/>
          <w:spacing w:val="2"/>
          <w:sz w:val="26"/>
          <w:szCs w:val="26"/>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Круг детского чтения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AB4472" w:rsidRPr="00EA6088" w:rsidRDefault="00AB4472" w:rsidP="00EA6088">
      <w:pPr>
        <w:pStyle w:val="ab"/>
        <w:spacing w:line="360" w:lineRule="auto"/>
        <w:ind w:firstLine="567"/>
        <w:rPr>
          <w:rFonts w:ascii="Times New Roman" w:hAnsi="Times New Roman" w:cs="Times New Roman"/>
          <w:sz w:val="26"/>
          <w:szCs w:val="26"/>
        </w:rPr>
      </w:pPr>
      <w:proofErr w:type="spellStart"/>
      <w:proofErr w:type="gramStart"/>
      <w:r w:rsidRPr="00EA6088">
        <w:rPr>
          <w:rFonts w:ascii="Times New Roman" w:hAnsi="Times New Roman" w:cs="Times New Roman"/>
          <w:sz w:val="26"/>
          <w:szCs w:val="26"/>
        </w:rPr>
        <w:t>Представленность</w:t>
      </w:r>
      <w:proofErr w:type="spellEnd"/>
      <w:r w:rsidRPr="00EA6088">
        <w:rPr>
          <w:rFonts w:ascii="Times New Roman" w:hAnsi="Times New Roman" w:cs="Times New Roman"/>
          <w:sz w:val="26"/>
          <w:szCs w:val="26"/>
        </w:rPr>
        <w:t xml:space="preserve"> разных видов книг: историческая, приключенческая, фантастическая, научно-популярная, справоч</w:t>
      </w:r>
      <w:r w:rsidRPr="00EA6088">
        <w:rPr>
          <w:rFonts w:ascii="Times New Roman" w:hAnsi="Times New Roman" w:cs="Times New Roman"/>
          <w:spacing w:val="2"/>
          <w:sz w:val="26"/>
          <w:szCs w:val="26"/>
        </w:rPr>
        <w:t xml:space="preserve">но-энциклопедическая литература; детские периодические </w:t>
      </w:r>
      <w:r w:rsidRPr="00EA6088">
        <w:rPr>
          <w:rFonts w:ascii="Times New Roman" w:hAnsi="Times New Roman" w:cs="Times New Roman"/>
          <w:sz w:val="26"/>
          <w:szCs w:val="26"/>
        </w:rPr>
        <w:t>издания (по выбору).</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Литературоведческая пропедевтика (практическое освоение)</w:t>
      </w:r>
    </w:p>
    <w:p w:rsidR="00AB4472" w:rsidRPr="00EA6088" w:rsidRDefault="00AB4472" w:rsidP="00EA6088">
      <w:pPr>
        <w:pStyle w:val="ab"/>
        <w:spacing w:line="360" w:lineRule="auto"/>
        <w:ind w:firstLine="567"/>
        <w:rPr>
          <w:rFonts w:ascii="Times New Roman" w:hAnsi="Times New Roman" w:cs="Times New Roman"/>
          <w:sz w:val="26"/>
          <w:szCs w:val="26"/>
        </w:rPr>
      </w:pPr>
      <w:proofErr w:type="gramStart"/>
      <w:r w:rsidRPr="00EA6088">
        <w:rPr>
          <w:rFonts w:ascii="Times New Roman" w:hAnsi="Times New Roman" w:cs="Times New Roman"/>
          <w:spacing w:val="2"/>
          <w:sz w:val="26"/>
          <w:szCs w:val="26"/>
        </w:rPr>
        <w:t>Нахождение в тексте, определение значения в художе</w:t>
      </w:r>
      <w:r w:rsidRPr="00EA6088">
        <w:rPr>
          <w:rFonts w:ascii="Times New Roman" w:hAnsi="Times New Roman" w:cs="Times New Roman"/>
          <w:sz w:val="26"/>
          <w:szCs w:val="26"/>
        </w:rPr>
        <w:t>ственной речи (с помощью учителя) средств выразительности: синонимов, антонимов, эпитетов, сравнений, метафор, гипербол.</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proofErr w:type="gramStart"/>
      <w:r w:rsidRPr="00EA6088">
        <w:rPr>
          <w:rFonts w:ascii="Times New Roman" w:hAnsi="Times New Roman" w:cs="Times New Roman"/>
          <w:spacing w:val="2"/>
          <w:sz w:val="26"/>
          <w:szCs w:val="26"/>
        </w:rPr>
        <w:t xml:space="preserve">Ориентировка в литературных понятиях: художественное </w:t>
      </w:r>
      <w:r w:rsidRPr="00EA6088">
        <w:rPr>
          <w:rFonts w:ascii="Times New Roman" w:hAnsi="Times New Roman" w:cs="Times New Roman"/>
          <w:sz w:val="26"/>
          <w:szCs w:val="26"/>
        </w:rPr>
        <w:t>произведение, автор (рассказчик), сюжет, тема; герой произведения: его портрет, речь, поступки; отношение автора к герою.</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proofErr w:type="gramStart"/>
      <w:r w:rsidRPr="00EA6088">
        <w:rPr>
          <w:rFonts w:ascii="Times New Roman" w:hAnsi="Times New Roman" w:cs="Times New Roman"/>
          <w:spacing w:val="2"/>
          <w:sz w:val="26"/>
          <w:szCs w:val="26"/>
        </w:rPr>
        <w:t xml:space="preserve">Общее представление о композиционных </w:t>
      </w:r>
      <w:proofErr w:type="spellStart"/>
      <w:r w:rsidRPr="00EA6088">
        <w:rPr>
          <w:rFonts w:ascii="Times New Roman" w:hAnsi="Times New Roman" w:cs="Times New Roman"/>
          <w:spacing w:val="2"/>
          <w:sz w:val="26"/>
          <w:szCs w:val="26"/>
        </w:rPr>
        <w:t>особенностях</w:t>
      </w:r>
      <w:r w:rsidRPr="00EA6088">
        <w:rPr>
          <w:rFonts w:ascii="Times New Roman" w:hAnsi="Times New Roman" w:cs="Times New Roman"/>
          <w:spacing w:val="-2"/>
          <w:sz w:val="26"/>
          <w:szCs w:val="26"/>
        </w:rPr>
        <w:t>построения</w:t>
      </w:r>
      <w:proofErr w:type="spellEnd"/>
      <w:r w:rsidRPr="00EA6088">
        <w:rPr>
          <w:rFonts w:ascii="Times New Roman" w:hAnsi="Times New Roman" w:cs="Times New Roman"/>
          <w:spacing w:val="-2"/>
          <w:sz w:val="26"/>
          <w:szCs w:val="26"/>
        </w:rPr>
        <w:t xml:space="preserve"> разных видов рассказывания: повествование (рас</w:t>
      </w:r>
      <w:r w:rsidRPr="00EA6088">
        <w:rPr>
          <w:rFonts w:ascii="Times New Roman" w:hAnsi="Times New Roman" w:cs="Times New Roman"/>
          <w:spacing w:val="2"/>
          <w:sz w:val="26"/>
          <w:szCs w:val="26"/>
        </w:rPr>
        <w:t xml:space="preserve">сказ), описание (пейзаж, портрет, интерьер), рассуждение </w:t>
      </w:r>
      <w:r w:rsidRPr="00EA6088">
        <w:rPr>
          <w:rFonts w:ascii="Times New Roman" w:hAnsi="Times New Roman" w:cs="Times New Roman"/>
          <w:sz w:val="26"/>
          <w:szCs w:val="26"/>
        </w:rPr>
        <w:t>(монолог героя, диалог героев).</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Прозаическая и стихотворная речь: узнавание, различение, выделение особенностей стихотворного произведения (ритм, рифма).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Фольклор и авторские художественные произведения (различение).</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Жанровое разнообразие произведений. Малые фольклор</w:t>
      </w:r>
      <w:r w:rsidRPr="00EA6088">
        <w:rPr>
          <w:rFonts w:ascii="Times New Roman" w:hAnsi="Times New Roman" w:cs="Times New Roman"/>
          <w:spacing w:val="2"/>
          <w:sz w:val="26"/>
          <w:szCs w:val="26"/>
        </w:rPr>
        <w:t xml:space="preserve">ные формы (колыбельные песни, </w:t>
      </w:r>
      <w:proofErr w:type="spellStart"/>
      <w:r w:rsidRPr="00EA6088">
        <w:rPr>
          <w:rFonts w:ascii="Times New Roman" w:hAnsi="Times New Roman" w:cs="Times New Roman"/>
          <w:spacing w:val="2"/>
          <w:sz w:val="26"/>
          <w:szCs w:val="26"/>
        </w:rPr>
        <w:t>потешки</w:t>
      </w:r>
      <w:proofErr w:type="spellEnd"/>
      <w:r w:rsidRPr="00EA6088">
        <w:rPr>
          <w:rFonts w:ascii="Times New Roman" w:hAnsi="Times New Roman" w:cs="Times New Roman"/>
          <w:spacing w:val="2"/>
          <w:sz w:val="26"/>
          <w:szCs w:val="26"/>
        </w:rPr>
        <w:t>, пословицы и поговорки, загадки) — узнавание, различение, определение основного смысла.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Сказки (о животных, бытовые, волшебные). </w:t>
      </w:r>
      <w:r w:rsidRPr="00EA6088">
        <w:rPr>
          <w:rFonts w:ascii="Times New Roman" w:hAnsi="Times New Roman" w:cs="Times New Roman"/>
          <w:spacing w:val="2"/>
          <w:sz w:val="26"/>
          <w:szCs w:val="26"/>
        </w:rPr>
        <w:t xml:space="preserve">Художественные особенности сказок: лексика, построение </w:t>
      </w:r>
      <w:r w:rsidRPr="00EA6088">
        <w:rPr>
          <w:rFonts w:ascii="Times New Roman" w:hAnsi="Times New Roman" w:cs="Times New Roman"/>
          <w:sz w:val="26"/>
          <w:szCs w:val="26"/>
        </w:rPr>
        <w:t>(композиция). Литературная (авторская) сказка.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Рассказ, стихотворение, басня - общее представление о жанре, особенностях построения и выразительных средствах.</w:t>
      </w:r>
    </w:p>
    <w:p w:rsidR="00AB4472" w:rsidRPr="00EA6088" w:rsidRDefault="00AB4472" w:rsidP="00EA6088">
      <w:pPr>
        <w:pStyle w:val="ab"/>
        <w:spacing w:line="360" w:lineRule="auto"/>
        <w:ind w:firstLine="567"/>
        <w:rPr>
          <w:rFonts w:ascii="Times New Roman" w:hAnsi="Times New Roman" w:cs="Times New Roman"/>
          <w:b/>
          <w:bCs/>
          <w:i/>
          <w:iCs/>
          <w:sz w:val="26"/>
          <w:szCs w:val="26"/>
        </w:rPr>
      </w:pPr>
      <w:r w:rsidRPr="00EA6088">
        <w:rPr>
          <w:rFonts w:ascii="Times New Roman" w:hAnsi="Times New Roman" w:cs="Times New Roman"/>
          <w:b/>
          <w:bCs/>
          <w:i/>
          <w:iCs/>
          <w:sz w:val="26"/>
          <w:szCs w:val="26"/>
        </w:rPr>
        <w:t>Творческая деятельность обучающихся (на основе литературных произведений)</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sz w:val="26"/>
          <w:szCs w:val="26"/>
        </w:rPr>
        <w:t xml:space="preserve">Интерпретация текста литературного произведения в творческой деятельности учащихся: чтение по ролям, </w:t>
      </w:r>
      <w:proofErr w:type="spellStart"/>
      <w:r w:rsidRPr="00EA6088">
        <w:rPr>
          <w:rFonts w:ascii="Times New Roman" w:hAnsi="Times New Roman" w:cs="Times New Roman"/>
          <w:sz w:val="26"/>
          <w:szCs w:val="26"/>
        </w:rPr>
        <w:t>инсцениро</w:t>
      </w:r>
      <w:r w:rsidRPr="00EA6088">
        <w:rPr>
          <w:rFonts w:ascii="Times New Roman" w:hAnsi="Times New Roman" w:cs="Times New Roman"/>
          <w:spacing w:val="2"/>
          <w:sz w:val="26"/>
          <w:szCs w:val="26"/>
        </w:rPr>
        <w:t>вание</w:t>
      </w:r>
      <w:proofErr w:type="spellEnd"/>
      <w:r w:rsidRPr="00EA6088">
        <w:rPr>
          <w:rFonts w:ascii="Times New Roman" w:hAnsi="Times New Roman" w:cs="Times New Roman"/>
          <w:spacing w:val="2"/>
          <w:sz w:val="26"/>
          <w:szCs w:val="26"/>
        </w:rPr>
        <w:t>, драматизация; устное словесное рисование, знаком</w:t>
      </w:r>
      <w:r w:rsidRPr="00EA6088">
        <w:rPr>
          <w:rFonts w:ascii="Times New Roman" w:hAnsi="Times New Roman" w:cs="Times New Roman"/>
          <w:sz w:val="26"/>
          <w:szCs w:val="26"/>
        </w:rPr>
        <w:t xml:space="preserve">ство с различными способами работы с деформированным </w:t>
      </w:r>
      <w:r w:rsidRPr="00EA6088">
        <w:rPr>
          <w:rFonts w:ascii="Times New Roman" w:hAnsi="Times New Roman" w:cs="Times New Roman"/>
          <w:spacing w:val="2"/>
          <w:sz w:val="26"/>
          <w:szCs w:val="26"/>
        </w:rPr>
        <w:t xml:space="preserve">текстом и использование их (установление </w:t>
      </w:r>
      <w:proofErr w:type="spellStart"/>
      <w:r w:rsidRPr="00EA6088">
        <w:rPr>
          <w:rFonts w:ascii="Times New Roman" w:hAnsi="Times New Roman" w:cs="Times New Roman"/>
          <w:spacing w:val="2"/>
          <w:sz w:val="26"/>
          <w:szCs w:val="26"/>
        </w:rPr>
        <w:t>причинно</w:t>
      </w:r>
      <w:r w:rsidRPr="00EA6088">
        <w:rPr>
          <w:rFonts w:ascii="Times New Roman" w:hAnsi="Times New Roman" w:cs="Times New Roman"/>
          <w:spacing w:val="2"/>
          <w:sz w:val="26"/>
          <w:szCs w:val="26"/>
        </w:rPr>
        <w:softHyphen/>
        <w:t>следственных</w:t>
      </w:r>
      <w:proofErr w:type="spellEnd"/>
      <w:r w:rsidRPr="00EA6088">
        <w:rPr>
          <w:rFonts w:ascii="Times New Roman" w:hAnsi="Times New Roman" w:cs="Times New Roman"/>
          <w:spacing w:val="2"/>
          <w:sz w:val="26"/>
          <w:szCs w:val="26"/>
        </w:rPr>
        <w:t xml:space="preserve"> связей, последовательности событий: соблюдение </w:t>
      </w:r>
      <w:proofErr w:type="spellStart"/>
      <w:r w:rsidRPr="00EA6088">
        <w:rPr>
          <w:rFonts w:ascii="Times New Roman" w:hAnsi="Times New Roman" w:cs="Times New Roman"/>
          <w:sz w:val="26"/>
          <w:szCs w:val="26"/>
        </w:rPr>
        <w:t>этапности</w:t>
      </w:r>
      <w:proofErr w:type="spellEnd"/>
      <w:r w:rsidRPr="00EA6088">
        <w:rPr>
          <w:rFonts w:ascii="Times New Roman" w:hAnsi="Times New Roman" w:cs="Times New Roman"/>
          <w:sz w:val="26"/>
          <w:szCs w:val="26"/>
        </w:rPr>
        <w:t xml:space="preserve"> в выполнении действий); изложение с элементами сочинения, </w:t>
      </w:r>
      <w:r w:rsidRPr="00EA6088">
        <w:rPr>
          <w:rFonts w:ascii="Times New Roman" w:hAnsi="Times New Roman" w:cs="Times New Roman"/>
          <w:iCs/>
          <w:sz w:val="26"/>
          <w:szCs w:val="26"/>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b/>
          <w:iCs/>
          <w:sz w:val="26"/>
          <w:szCs w:val="26"/>
        </w:rPr>
        <w:t>Обучение произношению.</w:t>
      </w:r>
      <w:r w:rsidRPr="00EA6088">
        <w:rPr>
          <w:rFonts w:ascii="Times New Roman" w:hAnsi="Times New Roman" w:cs="Times New Roman"/>
          <w:iCs/>
          <w:sz w:val="26"/>
          <w:szCs w:val="26"/>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Речевое дыхание</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lastRenderedPageBreak/>
        <w:t>Голос</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Звуки и их сочетания</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Усвоение, закрепление правильного произношения в словах звуков речи и их сочетаний: </w:t>
      </w:r>
      <w:proofErr w:type="spellStart"/>
      <w:proofErr w:type="gramStart"/>
      <w:r w:rsidRPr="00EA6088">
        <w:rPr>
          <w:rFonts w:ascii="Times New Roman" w:hAnsi="Times New Roman" w:cs="Times New Roman"/>
          <w:iCs/>
          <w:sz w:val="26"/>
          <w:szCs w:val="26"/>
        </w:rPr>
        <w:t>п</w:t>
      </w:r>
      <w:proofErr w:type="spellEnd"/>
      <w:proofErr w:type="gramEnd"/>
      <w:r w:rsidRPr="00EA6088">
        <w:rPr>
          <w:rFonts w:ascii="Times New Roman" w:hAnsi="Times New Roman" w:cs="Times New Roman"/>
          <w:iCs/>
          <w:sz w:val="26"/>
          <w:szCs w:val="26"/>
        </w:rPr>
        <w:t xml:space="preserve">, а, м, т, о, в, у, </w:t>
      </w:r>
      <w:proofErr w:type="spellStart"/>
      <w:r w:rsidRPr="00EA6088">
        <w:rPr>
          <w:rFonts w:ascii="Times New Roman" w:hAnsi="Times New Roman" w:cs="Times New Roman"/>
          <w:iCs/>
          <w:sz w:val="26"/>
          <w:szCs w:val="26"/>
        </w:rPr>
        <w:t>н</w:t>
      </w:r>
      <w:proofErr w:type="spellEnd"/>
      <w:r w:rsidRPr="00EA6088">
        <w:rPr>
          <w:rFonts w:ascii="Times New Roman" w:hAnsi="Times New Roman" w:cs="Times New Roman"/>
          <w:iCs/>
          <w:sz w:val="26"/>
          <w:szCs w:val="26"/>
        </w:rPr>
        <w:t xml:space="preserve">, с, и, л, э; звукосочетаний </w:t>
      </w:r>
      <w:proofErr w:type="spellStart"/>
      <w:r w:rsidRPr="00EA6088">
        <w:rPr>
          <w:rFonts w:ascii="Times New Roman" w:hAnsi="Times New Roman" w:cs="Times New Roman"/>
          <w:iCs/>
          <w:sz w:val="26"/>
          <w:szCs w:val="26"/>
        </w:rPr>
        <w:t>йа</w:t>
      </w:r>
      <w:proofErr w:type="spellEnd"/>
      <w:r w:rsidRPr="00EA6088">
        <w:rPr>
          <w:rFonts w:ascii="Times New Roman" w:hAnsi="Times New Roman" w:cs="Times New Roman"/>
          <w:iCs/>
          <w:sz w:val="26"/>
          <w:szCs w:val="26"/>
        </w:rPr>
        <w:t xml:space="preserve"> (я), </w:t>
      </w:r>
      <w:proofErr w:type="spellStart"/>
      <w:r w:rsidRPr="00EA6088">
        <w:rPr>
          <w:rFonts w:ascii="Times New Roman" w:hAnsi="Times New Roman" w:cs="Times New Roman"/>
          <w:iCs/>
          <w:sz w:val="26"/>
          <w:szCs w:val="26"/>
        </w:rPr>
        <w:t>йо</w:t>
      </w:r>
      <w:proofErr w:type="spellEnd"/>
      <w:r w:rsidRPr="00EA6088">
        <w:rPr>
          <w:rFonts w:ascii="Times New Roman" w:hAnsi="Times New Roman" w:cs="Times New Roman"/>
          <w:iCs/>
          <w:sz w:val="26"/>
          <w:szCs w:val="26"/>
        </w:rPr>
        <w:t xml:space="preserve"> (ё), </w:t>
      </w:r>
      <w:proofErr w:type="spellStart"/>
      <w:r w:rsidRPr="00EA6088">
        <w:rPr>
          <w:rFonts w:ascii="Times New Roman" w:hAnsi="Times New Roman" w:cs="Times New Roman"/>
          <w:iCs/>
          <w:sz w:val="26"/>
          <w:szCs w:val="26"/>
        </w:rPr>
        <w:t>йу</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ю</w:t>
      </w:r>
      <w:proofErr w:type="spellEnd"/>
      <w:r w:rsidRPr="00EA6088">
        <w:rPr>
          <w:rFonts w:ascii="Times New Roman" w:hAnsi="Times New Roman" w:cs="Times New Roman"/>
          <w:iCs/>
          <w:sz w:val="26"/>
          <w:szCs w:val="26"/>
        </w:rPr>
        <w:t xml:space="preserve">), , </w:t>
      </w:r>
      <w:proofErr w:type="spellStart"/>
      <w:r w:rsidRPr="00EA6088">
        <w:rPr>
          <w:rFonts w:ascii="Times New Roman" w:hAnsi="Times New Roman" w:cs="Times New Roman"/>
          <w:iCs/>
          <w:sz w:val="26"/>
          <w:szCs w:val="26"/>
        </w:rPr>
        <w:t>йэ</w:t>
      </w:r>
      <w:proofErr w:type="spellEnd"/>
      <w:r w:rsidRPr="00EA6088">
        <w:rPr>
          <w:rFonts w:ascii="Times New Roman" w:hAnsi="Times New Roman" w:cs="Times New Roman"/>
          <w:iCs/>
          <w:sz w:val="26"/>
          <w:szCs w:val="26"/>
        </w:rPr>
        <w:t xml:space="preserve"> (е) в начальной позиции (яблоко) и после гласных (красная); позиционное смягчение согласных перед гласными и, э (пишет, мел); к, с, </w:t>
      </w:r>
      <w:proofErr w:type="spellStart"/>
      <w:r w:rsidRPr="00EA6088">
        <w:rPr>
          <w:rFonts w:ascii="Times New Roman" w:hAnsi="Times New Roman" w:cs="Times New Roman"/>
          <w:iCs/>
          <w:sz w:val="26"/>
          <w:szCs w:val="26"/>
        </w:rPr>
        <w:t>ш</w:t>
      </w:r>
      <w:proofErr w:type="spellEnd"/>
      <w:r w:rsidRPr="00EA6088">
        <w:rPr>
          <w:rFonts w:ascii="Times New Roman" w:hAnsi="Times New Roman" w:cs="Times New Roman"/>
          <w:iCs/>
          <w:sz w:val="26"/>
          <w:szCs w:val="26"/>
        </w:rPr>
        <w:t xml:space="preserve">; я, е, </w:t>
      </w:r>
      <w:proofErr w:type="spellStart"/>
      <w:r w:rsidRPr="00EA6088">
        <w:rPr>
          <w:rFonts w:ascii="Times New Roman" w:hAnsi="Times New Roman" w:cs="Times New Roman"/>
          <w:iCs/>
          <w:sz w:val="26"/>
          <w:szCs w:val="26"/>
        </w:rPr>
        <w:t>ю</w:t>
      </w:r>
      <w:proofErr w:type="spellEnd"/>
      <w:r w:rsidRPr="00EA6088">
        <w:rPr>
          <w:rFonts w:ascii="Times New Roman" w:hAnsi="Times New Roman" w:cs="Times New Roman"/>
          <w:iCs/>
          <w:sz w:val="26"/>
          <w:szCs w:val="26"/>
        </w:rPr>
        <w:t xml:space="preserve">, ё после разделительных </w:t>
      </w:r>
      <w:proofErr w:type="spellStart"/>
      <w:r w:rsidRPr="00EA6088">
        <w:rPr>
          <w:rFonts w:ascii="Times New Roman" w:hAnsi="Times New Roman" w:cs="Times New Roman"/>
          <w:iCs/>
          <w:sz w:val="26"/>
          <w:szCs w:val="26"/>
        </w:rPr>
        <w:t>ь</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ъ</w:t>
      </w:r>
      <w:proofErr w:type="spellEnd"/>
      <w:r w:rsidRPr="00EA6088">
        <w:rPr>
          <w:rFonts w:ascii="Times New Roman" w:hAnsi="Times New Roman" w:cs="Times New Roman"/>
          <w:iCs/>
          <w:sz w:val="26"/>
          <w:szCs w:val="26"/>
        </w:rPr>
        <w:t xml:space="preserve"> (обезьяна, съел); </w:t>
      </w:r>
      <w:proofErr w:type="spellStart"/>
      <w:proofErr w:type="gramStart"/>
      <w:r w:rsidRPr="00EA6088">
        <w:rPr>
          <w:rFonts w:ascii="Times New Roman" w:hAnsi="Times New Roman" w:cs="Times New Roman"/>
          <w:iCs/>
          <w:sz w:val="26"/>
          <w:szCs w:val="26"/>
        </w:rPr>
        <w:t>р</w:t>
      </w:r>
      <w:proofErr w:type="spellEnd"/>
      <w:proofErr w:type="gram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ф</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х</w:t>
      </w:r>
      <w:proofErr w:type="spellEnd"/>
      <w:r w:rsidRPr="00EA6088">
        <w:rPr>
          <w:rFonts w:ascii="Times New Roman" w:hAnsi="Times New Roman" w:cs="Times New Roman"/>
          <w:iCs/>
          <w:sz w:val="26"/>
          <w:szCs w:val="26"/>
        </w:rPr>
        <w:t xml:space="preserve">, б, </w:t>
      </w:r>
      <w:proofErr w:type="spellStart"/>
      <w:r w:rsidRPr="00EA6088">
        <w:rPr>
          <w:rFonts w:ascii="Times New Roman" w:hAnsi="Times New Roman" w:cs="Times New Roman"/>
          <w:iCs/>
          <w:sz w:val="26"/>
          <w:szCs w:val="26"/>
        </w:rPr>
        <w:t>д</w:t>
      </w:r>
      <w:proofErr w:type="spellEnd"/>
      <w:r w:rsidRPr="00EA6088">
        <w:rPr>
          <w:rFonts w:ascii="Times New Roman" w:hAnsi="Times New Roman" w:cs="Times New Roman"/>
          <w:iCs/>
          <w:sz w:val="26"/>
          <w:szCs w:val="26"/>
        </w:rPr>
        <w:t xml:space="preserve">; мягкие согласные т, </w:t>
      </w:r>
      <w:proofErr w:type="spellStart"/>
      <w:r w:rsidRPr="00EA6088">
        <w:rPr>
          <w:rFonts w:ascii="Times New Roman" w:hAnsi="Times New Roman" w:cs="Times New Roman"/>
          <w:iCs/>
          <w:sz w:val="26"/>
          <w:szCs w:val="26"/>
        </w:rPr>
        <w:t>н</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х</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п</w:t>
      </w:r>
      <w:proofErr w:type="spellEnd"/>
      <w:r w:rsidRPr="00EA6088">
        <w:rPr>
          <w:rFonts w:ascii="Times New Roman" w:hAnsi="Times New Roman" w:cs="Times New Roman"/>
          <w:iCs/>
          <w:sz w:val="26"/>
          <w:szCs w:val="26"/>
        </w:rPr>
        <w:t xml:space="preserve">, м, </w:t>
      </w:r>
      <w:proofErr w:type="spellStart"/>
      <w:r w:rsidRPr="00EA6088">
        <w:rPr>
          <w:rFonts w:ascii="Times New Roman" w:hAnsi="Times New Roman" w:cs="Times New Roman"/>
          <w:iCs/>
          <w:sz w:val="26"/>
          <w:szCs w:val="26"/>
        </w:rPr>
        <w:t>ф</w:t>
      </w:r>
      <w:proofErr w:type="spellEnd"/>
      <w:r w:rsidRPr="00EA6088">
        <w:rPr>
          <w:rFonts w:ascii="Times New Roman" w:hAnsi="Times New Roman" w:cs="Times New Roman"/>
          <w:iCs/>
          <w:sz w:val="26"/>
          <w:szCs w:val="26"/>
        </w:rPr>
        <w:t xml:space="preserve"> в конце слов (пить, день).</w:t>
      </w:r>
    </w:p>
    <w:p w:rsidR="00AB4472" w:rsidRPr="00EA6088" w:rsidRDefault="00AB4472" w:rsidP="00EA6088">
      <w:pPr>
        <w:pStyle w:val="ab"/>
        <w:spacing w:line="360" w:lineRule="auto"/>
        <w:ind w:firstLine="0"/>
        <w:rPr>
          <w:rFonts w:ascii="Times New Roman" w:hAnsi="Times New Roman" w:cs="Times New Roman"/>
          <w:iCs/>
          <w:sz w:val="26"/>
          <w:szCs w:val="26"/>
        </w:rPr>
      </w:pPr>
      <w:r w:rsidRPr="00EA6088">
        <w:rPr>
          <w:rFonts w:ascii="Times New Roman" w:hAnsi="Times New Roman" w:cs="Times New Roman"/>
          <w:iCs/>
          <w:sz w:val="26"/>
          <w:szCs w:val="26"/>
        </w:rPr>
        <w:t xml:space="preserve">Правильное произношение в словах звуков и их сочетаний: </w:t>
      </w:r>
      <w:proofErr w:type="spellStart"/>
      <w:r w:rsidRPr="00EA6088">
        <w:rPr>
          <w:rFonts w:ascii="Times New Roman" w:hAnsi="Times New Roman" w:cs="Times New Roman"/>
          <w:iCs/>
          <w:sz w:val="26"/>
          <w:szCs w:val="26"/>
        </w:rPr>
        <w:t>ы</w:t>
      </w:r>
      <w:proofErr w:type="spellEnd"/>
      <w:r w:rsidRPr="00EA6088">
        <w:rPr>
          <w:rFonts w:ascii="Times New Roman" w:hAnsi="Times New Roman" w:cs="Times New Roman"/>
          <w:iCs/>
          <w:sz w:val="26"/>
          <w:szCs w:val="26"/>
        </w:rPr>
        <w:t xml:space="preserve">, э, ж, </w:t>
      </w:r>
      <w:proofErr w:type="gramStart"/>
      <w:r w:rsidRPr="00EA6088">
        <w:rPr>
          <w:rFonts w:ascii="Times New Roman" w:hAnsi="Times New Roman" w:cs="Times New Roman"/>
          <w:iCs/>
          <w:sz w:val="26"/>
          <w:szCs w:val="26"/>
        </w:rPr>
        <w:t>г</w:t>
      </w:r>
      <w:proofErr w:type="gram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ц</w:t>
      </w:r>
      <w:proofErr w:type="spellEnd"/>
      <w:r w:rsidRPr="00EA6088">
        <w:rPr>
          <w:rFonts w:ascii="Times New Roman" w:hAnsi="Times New Roman" w:cs="Times New Roman"/>
          <w:iCs/>
          <w:sz w:val="26"/>
          <w:szCs w:val="26"/>
        </w:rPr>
        <w:t>, ч.</w:t>
      </w:r>
    </w:p>
    <w:p w:rsidR="00AB4472" w:rsidRPr="00EA6088" w:rsidRDefault="00AB4472" w:rsidP="00EA6088">
      <w:pPr>
        <w:pStyle w:val="ab"/>
        <w:spacing w:line="360" w:lineRule="auto"/>
        <w:ind w:firstLine="0"/>
        <w:rPr>
          <w:rFonts w:ascii="Times New Roman" w:hAnsi="Times New Roman" w:cs="Times New Roman"/>
          <w:iCs/>
          <w:sz w:val="26"/>
          <w:szCs w:val="26"/>
        </w:rPr>
      </w:pPr>
      <w:r w:rsidRPr="00EA6088">
        <w:rPr>
          <w:rFonts w:ascii="Times New Roman" w:hAnsi="Times New Roman" w:cs="Times New Roman"/>
          <w:iCs/>
          <w:sz w:val="26"/>
          <w:szCs w:val="26"/>
        </w:rPr>
        <w:t xml:space="preserve">Дифференцированное произношение в слогах и словах звуков: </w:t>
      </w:r>
      <w:proofErr w:type="spellStart"/>
      <w:r w:rsidRPr="00EA6088">
        <w:rPr>
          <w:rFonts w:ascii="Times New Roman" w:hAnsi="Times New Roman" w:cs="Times New Roman"/>
          <w:iCs/>
          <w:sz w:val="26"/>
          <w:szCs w:val="26"/>
        </w:rPr>
        <w:t>и-ы</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с-ш</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с-з</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ш-ж</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б-п</w:t>
      </w:r>
      <w:proofErr w:type="spellEnd"/>
      <w:r w:rsidRPr="00EA6088">
        <w:rPr>
          <w:rFonts w:ascii="Times New Roman" w:hAnsi="Times New Roman" w:cs="Times New Roman"/>
          <w:iCs/>
          <w:sz w:val="26"/>
          <w:szCs w:val="26"/>
        </w:rPr>
        <w:t xml:space="preserve">, </w:t>
      </w:r>
      <w:proofErr w:type="spellStart"/>
      <w:proofErr w:type="gramStart"/>
      <w:r w:rsidRPr="00EA6088">
        <w:rPr>
          <w:rFonts w:ascii="Times New Roman" w:hAnsi="Times New Roman" w:cs="Times New Roman"/>
          <w:iCs/>
          <w:sz w:val="26"/>
          <w:szCs w:val="26"/>
        </w:rPr>
        <w:t>д-т</w:t>
      </w:r>
      <w:proofErr w:type="spellEnd"/>
      <w:proofErr w:type="gram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ц-с</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ч-ш</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ц-ч</w:t>
      </w:r>
      <w:proofErr w:type="spellEnd"/>
      <w:r w:rsidRPr="00EA6088">
        <w:rPr>
          <w:rFonts w:ascii="Times New Roman" w:hAnsi="Times New Roman" w:cs="Times New Roman"/>
          <w:iCs/>
          <w:sz w:val="26"/>
          <w:szCs w:val="26"/>
        </w:rPr>
        <w:t>.</w:t>
      </w:r>
    </w:p>
    <w:p w:rsidR="00AB4472" w:rsidRPr="00EA6088" w:rsidRDefault="00AB4472" w:rsidP="00EA6088">
      <w:pPr>
        <w:pStyle w:val="ab"/>
        <w:spacing w:line="360" w:lineRule="auto"/>
        <w:ind w:firstLine="0"/>
        <w:rPr>
          <w:rFonts w:ascii="Times New Roman" w:hAnsi="Times New Roman" w:cs="Times New Roman"/>
          <w:iCs/>
          <w:sz w:val="26"/>
          <w:szCs w:val="26"/>
        </w:rPr>
      </w:pPr>
      <w:proofErr w:type="gramStart"/>
      <w:r w:rsidRPr="00EA6088">
        <w:rPr>
          <w:rFonts w:ascii="Times New Roman" w:hAnsi="Times New Roman" w:cs="Times New Roman"/>
          <w:iCs/>
          <w:sz w:val="26"/>
          <w:szCs w:val="26"/>
        </w:rPr>
        <w:t>Произношение мягких звуков по подражанию и самостоятельно (пять, няня, сядь, несёт, пюре) и т.д.</w:t>
      </w:r>
      <w:proofErr w:type="gramEnd"/>
    </w:p>
    <w:p w:rsidR="00AB4472" w:rsidRPr="00EA6088" w:rsidRDefault="00AB4472" w:rsidP="00EA6088">
      <w:pPr>
        <w:pStyle w:val="ab"/>
        <w:spacing w:line="360"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Дифференцированное произношение звуков, родственных по артикуляции, в ходе их усвоения.</w:t>
      </w:r>
    </w:p>
    <w:p w:rsidR="00AB4472" w:rsidRPr="00EA6088" w:rsidRDefault="00AB4472" w:rsidP="00EA6088">
      <w:pPr>
        <w:pStyle w:val="ab"/>
        <w:spacing w:line="360" w:lineRule="auto"/>
        <w:ind w:firstLine="0"/>
        <w:rPr>
          <w:rFonts w:ascii="Times New Roman" w:hAnsi="Times New Roman" w:cs="Times New Roman"/>
          <w:iCs/>
          <w:sz w:val="26"/>
          <w:szCs w:val="26"/>
        </w:rPr>
      </w:pPr>
      <w:r w:rsidRPr="00EA6088">
        <w:rPr>
          <w:rFonts w:ascii="Times New Roman" w:hAnsi="Times New Roman" w:cs="Times New Roman"/>
          <w:iCs/>
          <w:sz w:val="26"/>
          <w:szCs w:val="26"/>
        </w:rPr>
        <w:t>Работа по коррекции усвоенных звуков.</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lastRenderedPageBreak/>
        <w:t xml:space="preserve">Дифференцированное произношение гласных звуков в слова: </w:t>
      </w:r>
      <w:proofErr w:type="spellStart"/>
      <w:proofErr w:type="gramStart"/>
      <w:r w:rsidRPr="00EA6088">
        <w:rPr>
          <w:rFonts w:ascii="Times New Roman" w:hAnsi="Times New Roman" w:cs="Times New Roman"/>
          <w:iCs/>
          <w:sz w:val="26"/>
          <w:szCs w:val="26"/>
        </w:rPr>
        <w:t>а-о</w:t>
      </w:r>
      <w:proofErr w:type="spellEnd"/>
      <w:proofErr w:type="gram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а-э</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о-у</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э-и</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и-ы</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и-у</w:t>
      </w:r>
      <w:proofErr w:type="spellEnd"/>
    </w:p>
    <w:p w:rsidR="00AB4472" w:rsidRPr="00EA6088" w:rsidRDefault="00AB4472" w:rsidP="00EA6088">
      <w:pPr>
        <w:pStyle w:val="ab"/>
        <w:spacing w:line="360"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Дифференцированное произношение согласных звуков, родственных по артикуляции:</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носовых и ротовых: м—</w:t>
      </w:r>
      <w:proofErr w:type="spellStart"/>
      <w:r w:rsidRPr="00EA6088">
        <w:rPr>
          <w:rFonts w:ascii="Times New Roman" w:hAnsi="Times New Roman" w:cs="Times New Roman"/>
          <w:iCs/>
          <w:sz w:val="26"/>
          <w:szCs w:val="26"/>
        </w:rPr>
        <w:t>п</w:t>
      </w:r>
      <w:proofErr w:type="spellEnd"/>
      <w:r w:rsidRPr="00EA6088">
        <w:rPr>
          <w:rFonts w:ascii="Times New Roman" w:hAnsi="Times New Roman" w:cs="Times New Roman"/>
          <w:iCs/>
          <w:sz w:val="26"/>
          <w:szCs w:val="26"/>
        </w:rPr>
        <w:t xml:space="preserve">, м—б, </w:t>
      </w:r>
      <w:proofErr w:type="spellStart"/>
      <w:r w:rsidRPr="00EA6088">
        <w:rPr>
          <w:rFonts w:ascii="Times New Roman" w:hAnsi="Times New Roman" w:cs="Times New Roman"/>
          <w:iCs/>
          <w:sz w:val="26"/>
          <w:szCs w:val="26"/>
        </w:rPr>
        <w:t>н</w:t>
      </w:r>
      <w:proofErr w:type="spellEnd"/>
      <w:r w:rsidRPr="00EA6088">
        <w:rPr>
          <w:rFonts w:ascii="Times New Roman" w:hAnsi="Times New Roman" w:cs="Times New Roman"/>
          <w:iCs/>
          <w:sz w:val="26"/>
          <w:szCs w:val="26"/>
        </w:rPr>
        <w:t>—т, в—</w:t>
      </w:r>
      <w:proofErr w:type="spellStart"/>
      <w:r w:rsidRPr="00EA6088">
        <w:rPr>
          <w:rFonts w:ascii="Times New Roman" w:hAnsi="Times New Roman" w:cs="Times New Roman"/>
          <w:iCs/>
          <w:sz w:val="26"/>
          <w:szCs w:val="26"/>
        </w:rPr>
        <w:t>д</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н-</w:t>
      </w:r>
      <w:proofErr w:type="gramStart"/>
      <w:r w:rsidRPr="00EA6088">
        <w:rPr>
          <w:rFonts w:ascii="Times New Roman" w:hAnsi="Times New Roman" w:cs="Times New Roman"/>
          <w:iCs/>
          <w:sz w:val="26"/>
          <w:szCs w:val="26"/>
        </w:rPr>
        <w:t>д</w:t>
      </w:r>
      <w:proofErr w:type="spellEnd"/>
      <w:r w:rsidRPr="00EA6088">
        <w:rPr>
          <w:rFonts w:ascii="Times New Roman" w:hAnsi="Times New Roman" w:cs="Times New Roman"/>
          <w:iCs/>
          <w:sz w:val="26"/>
          <w:szCs w:val="26"/>
        </w:rPr>
        <w:t>(</w:t>
      </w:r>
      <w:proofErr w:type="gramEnd"/>
      <w:r w:rsidRPr="00EA6088">
        <w:rPr>
          <w:rFonts w:ascii="Times New Roman" w:hAnsi="Times New Roman" w:cs="Times New Roman"/>
          <w:iCs/>
          <w:sz w:val="26"/>
          <w:szCs w:val="26"/>
        </w:rPr>
        <w:t xml:space="preserve"> и их мягкие пары);  </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слитных и щелевых: </w:t>
      </w:r>
      <w:proofErr w:type="spellStart"/>
      <w:r w:rsidRPr="00EA6088">
        <w:rPr>
          <w:rFonts w:ascii="Times New Roman" w:hAnsi="Times New Roman" w:cs="Times New Roman"/>
          <w:iCs/>
          <w:sz w:val="26"/>
          <w:szCs w:val="26"/>
        </w:rPr>
        <w:t>ц</w:t>
      </w:r>
      <w:proofErr w:type="spellEnd"/>
      <w:r w:rsidRPr="00EA6088">
        <w:rPr>
          <w:rFonts w:ascii="Times New Roman" w:hAnsi="Times New Roman" w:cs="Times New Roman"/>
          <w:iCs/>
          <w:sz w:val="26"/>
          <w:szCs w:val="26"/>
        </w:rPr>
        <w:t>—с, ч—</w:t>
      </w:r>
      <w:proofErr w:type="spellStart"/>
      <w:r w:rsidRPr="00EA6088">
        <w:rPr>
          <w:rFonts w:ascii="Times New Roman" w:hAnsi="Times New Roman" w:cs="Times New Roman"/>
          <w:iCs/>
          <w:sz w:val="26"/>
          <w:szCs w:val="26"/>
        </w:rPr>
        <w:t>ш</w:t>
      </w:r>
      <w:proofErr w:type="spellEnd"/>
      <w:r w:rsidRPr="00EA6088">
        <w:rPr>
          <w:rFonts w:ascii="Times New Roman" w:hAnsi="Times New Roman" w:cs="Times New Roman"/>
          <w:iCs/>
          <w:sz w:val="26"/>
          <w:szCs w:val="26"/>
        </w:rPr>
        <w:t>;</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слитных и смычных: </w:t>
      </w:r>
      <w:proofErr w:type="spellStart"/>
      <w:r w:rsidRPr="00EA6088">
        <w:rPr>
          <w:rFonts w:ascii="Times New Roman" w:hAnsi="Times New Roman" w:cs="Times New Roman"/>
          <w:iCs/>
          <w:sz w:val="26"/>
          <w:szCs w:val="26"/>
        </w:rPr>
        <w:t>ц</w:t>
      </w:r>
      <w:proofErr w:type="spellEnd"/>
      <w:r w:rsidRPr="00EA6088">
        <w:rPr>
          <w:rFonts w:ascii="Times New Roman" w:hAnsi="Times New Roman" w:cs="Times New Roman"/>
          <w:iCs/>
          <w:sz w:val="26"/>
          <w:szCs w:val="26"/>
        </w:rPr>
        <w:t xml:space="preserve">—т, </w:t>
      </w:r>
      <w:proofErr w:type="gramStart"/>
      <w:r w:rsidRPr="00EA6088">
        <w:rPr>
          <w:rFonts w:ascii="Times New Roman" w:hAnsi="Times New Roman" w:cs="Times New Roman"/>
          <w:iCs/>
          <w:sz w:val="26"/>
          <w:szCs w:val="26"/>
        </w:rPr>
        <w:t>ч—т</w:t>
      </w:r>
      <w:proofErr w:type="gramEnd"/>
      <w:r w:rsidRPr="00EA6088">
        <w:rPr>
          <w:rFonts w:ascii="Times New Roman" w:hAnsi="Times New Roman" w:cs="Times New Roman"/>
          <w:iCs/>
          <w:sz w:val="26"/>
          <w:szCs w:val="26"/>
        </w:rPr>
        <w:t>;</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свистящих и шипящих: </w:t>
      </w:r>
      <w:proofErr w:type="spellStart"/>
      <w:r w:rsidRPr="00EA6088">
        <w:rPr>
          <w:rFonts w:ascii="Times New Roman" w:hAnsi="Times New Roman" w:cs="Times New Roman"/>
          <w:iCs/>
          <w:sz w:val="26"/>
          <w:szCs w:val="26"/>
        </w:rPr>
        <w:t>с-ш</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з-ж</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с-щ</w:t>
      </w:r>
      <w:proofErr w:type="spellEnd"/>
      <w:r w:rsidRPr="00EA6088">
        <w:rPr>
          <w:rFonts w:ascii="Times New Roman" w:hAnsi="Times New Roman" w:cs="Times New Roman"/>
          <w:iCs/>
          <w:sz w:val="26"/>
          <w:szCs w:val="26"/>
        </w:rPr>
        <w:t xml:space="preserve">,  </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глухих и звонких: </w:t>
      </w:r>
      <w:proofErr w:type="spellStart"/>
      <w:r w:rsidRPr="00EA6088">
        <w:rPr>
          <w:rFonts w:ascii="Times New Roman" w:hAnsi="Times New Roman" w:cs="Times New Roman"/>
          <w:iCs/>
          <w:sz w:val="26"/>
          <w:szCs w:val="26"/>
        </w:rPr>
        <w:t>ф</w:t>
      </w:r>
      <w:proofErr w:type="spellEnd"/>
      <w:r w:rsidRPr="00EA6088">
        <w:rPr>
          <w:rFonts w:ascii="Times New Roman" w:hAnsi="Times New Roman" w:cs="Times New Roman"/>
          <w:iCs/>
          <w:sz w:val="26"/>
          <w:szCs w:val="26"/>
        </w:rPr>
        <w:t xml:space="preserve">—в, </w:t>
      </w:r>
      <w:proofErr w:type="spellStart"/>
      <w:r w:rsidRPr="00EA6088">
        <w:rPr>
          <w:rFonts w:ascii="Times New Roman" w:hAnsi="Times New Roman" w:cs="Times New Roman"/>
          <w:iCs/>
          <w:sz w:val="26"/>
          <w:szCs w:val="26"/>
        </w:rPr>
        <w:t>п</w:t>
      </w:r>
      <w:proofErr w:type="spellEnd"/>
      <w:r w:rsidRPr="00EA6088">
        <w:rPr>
          <w:rFonts w:ascii="Times New Roman" w:hAnsi="Times New Roman" w:cs="Times New Roman"/>
          <w:iCs/>
          <w:sz w:val="26"/>
          <w:szCs w:val="26"/>
        </w:rPr>
        <w:t>—б, т—</w:t>
      </w:r>
      <w:proofErr w:type="spellStart"/>
      <w:r w:rsidRPr="00EA6088">
        <w:rPr>
          <w:rFonts w:ascii="Times New Roman" w:hAnsi="Times New Roman" w:cs="Times New Roman"/>
          <w:iCs/>
          <w:sz w:val="26"/>
          <w:szCs w:val="26"/>
        </w:rPr>
        <w:t>д</w:t>
      </w:r>
      <w:proofErr w:type="spellEnd"/>
      <w:r w:rsidRPr="00EA6088">
        <w:rPr>
          <w:rFonts w:ascii="Times New Roman" w:hAnsi="Times New Roman" w:cs="Times New Roman"/>
          <w:iCs/>
          <w:sz w:val="26"/>
          <w:szCs w:val="26"/>
        </w:rPr>
        <w:t xml:space="preserve">, </w:t>
      </w:r>
      <w:proofErr w:type="gramStart"/>
      <w:r w:rsidRPr="00EA6088">
        <w:rPr>
          <w:rFonts w:ascii="Times New Roman" w:hAnsi="Times New Roman" w:cs="Times New Roman"/>
          <w:iCs/>
          <w:sz w:val="26"/>
          <w:szCs w:val="26"/>
        </w:rPr>
        <w:t>к—г</w:t>
      </w:r>
      <w:proofErr w:type="gramEnd"/>
      <w:r w:rsidRPr="00EA6088">
        <w:rPr>
          <w:rFonts w:ascii="Times New Roman" w:hAnsi="Times New Roman" w:cs="Times New Roman"/>
          <w:iCs/>
          <w:sz w:val="26"/>
          <w:szCs w:val="26"/>
        </w:rPr>
        <w:t>, с—</w:t>
      </w:r>
      <w:proofErr w:type="spellStart"/>
      <w:r w:rsidRPr="00EA6088">
        <w:rPr>
          <w:rFonts w:ascii="Times New Roman" w:hAnsi="Times New Roman" w:cs="Times New Roman"/>
          <w:iCs/>
          <w:sz w:val="26"/>
          <w:szCs w:val="26"/>
        </w:rPr>
        <w:t>з</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ш</w:t>
      </w:r>
      <w:proofErr w:type="spellEnd"/>
      <w:r w:rsidRPr="00EA6088">
        <w:rPr>
          <w:rFonts w:ascii="Times New Roman" w:hAnsi="Times New Roman" w:cs="Times New Roman"/>
          <w:iCs/>
          <w:sz w:val="26"/>
          <w:szCs w:val="26"/>
        </w:rPr>
        <w:t>—ж;</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аффрикат: </w:t>
      </w:r>
      <w:proofErr w:type="spellStart"/>
      <w:r w:rsidRPr="00EA6088">
        <w:rPr>
          <w:rFonts w:ascii="Times New Roman" w:hAnsi="Times New Roman" w:cs="Times New Roman"/>
          <w:iCs/>
          <w:sz w:val="26"/>
          <w:szCs w:val="26"/>
        </w:rPr>
        <w:t>ц-ч</w:t>
      </w:r>
      <w:proofErr w:type="spellEnd"/>
      <w:r w:rsidRPr="00EA6088">
        <w:rPr>
          <w:rFonts w:ascii="Times New Roman" w:hAnsi="Times New Roman" w:cs="Times New Roman"/>
          <w:iCs/>
          <w:sz w:val="26"/>
          <w:szCs w:val="26"/>
        </w:rPr>
        <w:t>;</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звонких и глухих: </w:t>
      </w:r>
      <w:proofErr w:type="spellStart"/>
      <w:r w:rsidRPr="00EA6088">
        <w:rPr>
          <w:rFonts w:ascii="Times New Roman" w:hAnsi="Times New Roman" w:cs="Times New Roman"/>
          <w:iCs/>
          <w:sz w:val="26"/>
          <w:szCs w:val="26"/>
        </w:rPr>
        <w:t>б-п</w:t>
      </w:r>
      <w:proofErr w:type="spellEnd"/>
      <w:r w:rsidRPr="00EA6088">
        <w:rPr>
          <w:rFonts w:ascii="Times New Roman" w:hAnsi="Times New Roman" w:cs="Times New Roman"/>
          <w:iCs/>
          <w:sz w:val="26"/>
          <w:szCs w:val="26"/>
        </w:rPr>
        <w:t xml:space="preserve">, </w:t>
      </w:r>
      <w:proofErr w:type="spellStart"/>
      <w:proofErr w:type="gramStart"/>
      <w:r w:rsidRPr="00EA6088">
        <w:rPr>
          <w:rFonts w:ascii="Times New Roman" w:hAnsi="Times New Roman" w:cs="Times New Roman"/>
          <w:iCs/>
          <w:sz w:val="26"/>
          <w:szCs w:val="26"/>
        </w:rPr>
        <w:t>д-т</w:t>
      </w:r>
      <w:proofErr w:type="spellEnd"/>
      <w:proofErr w:type="gram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г-к</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з-с</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в-ф</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ж-ш</w:t>
      </w:r>
      <w:proofErr w:type="spellEnd"/>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твёрдых и мягких: </w:t>
      </w:r>
      <w:proofErr w:type="spellStart"/>
      <w:r w:rsidRPr="00EA6088">
        <w:rPr>
          <w:rFonts w:ascii="Times New Roman" w:hAnsi="Times New Roman" w:cs="Times New Roman"/>
          <w:iCs/>
          <w:sz w:val="26"/>
          <w:szCs w:val="26"/>
        </w:rPr>
        <w:t>ф-фь</w:t>
      </w:r>
      <w:proofErr w:type="gramStart"/>
      <w:r w:rsidRPr="00EA6088">
        <w:rPr>
          <w:rFonts w:ascii="Times New Roman" w:hAnsi="Times New Roman" w:cs="Times New Roman"/>
          <w:iCs/>
          <w:sz w:val="26"/>
          <w:szCs w:val="26"/>
        </w:rPr>
        <w:t>,п</w:t>
      </w:r>
      <w:proofErr w:type="gramEnd"/>
      <w:r w:rsidRPr="00EA6088">
        <w:rPr>
          <w:rFonts w:ascii="Times New Roman" w:hAnsi="Times New Roman" w:cs="Times New Roman"/>
          <w:iCs/>
          <w:sz w:val="26"/>
          <w:szCs w:val="26"/>
        </w:rPr>
        <w:t>-пь</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т-ть</w:t>
      </w:r>
      <w:proofErr w:type="spellEnd"/>
      <w:r w:rsidRPr="00EA6088">
        <w:rPr>
          <w:rFonts w:ascii="Times New Roman" w:hAnsi="Times New Roman" w:cs="Times New Roman"/>
          <w:iCs/>
          <w:sz w:val="26"/>
          <w:szCs w:val="26"/>
        </w:rPr>
        <w:t xml:space="preserve"> и др.</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Слово</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Понятие «слог», «ударение». Определение количества слогов в </w:t>
      </w:r>
      <w:proofErr w:type="spellStart"/>
      <w:r w:rsidRPr="00EA6088">
        <w:rPr>
          <w:rFonts w:ascii="Times New Roman" w:hAnsi="Times New Roman" w:cs="Times New Roman"/>
          <w:iCs/>
          <w:sz w:val="26"/>
          <w:szCs w:val="26"/>
        </w:rPr>
        <w:t>дву</w:t>
      </w:r>
      <w:proofErr w:type="spellEnd"/>
      <w:r w:rsidRPr="00EA6088">
        <w:rPr>
          <w:rFonts w:ascii="Times New Roman" w:hAnsi="Times New Roman" w:cs="Times New Roman"/>
          <w:iCs/>
          <w:sz w:val="26"/>
          <w:szCs w:val="26"/>
        </w:rPr>
        <w:t>-,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w:t>
      </w:r>
      <w:proofErr w:type="spellStart"/>
      <w:r w:rsidRPr="00EA6088">
        <w:rPr>
          <w:rFonts w:ascii="Times New Roman" w:hAnsi="Times New Roman" w:cs="Times New Roman"/>
          <w:iCs/>
          <w:sz w:val="26"/>
          <w:szCs w:val="26"/>
        </w:rPr>
        <w:t>што</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штобы</w:t>
      </w:r>
      <w:proofErr w:type="spellEnd"/>
      <w:r w:rsidRPr="00EA6088">
        <w:rPr>
          <w:rFonts w:ascii="Times New Roman" w:hAnsi="Times New Roman" w:cs="Times New Roman"/>
          <w:iCs/>
          <w:sz w:val="26"/>
          <w:szCs w:val="26"/>
        </w:rPr>
        <w:t xml:space="preserve">; кого, чего и окончания </w:t>
      </w:r>
      <w:proofErr w:type="gramStart"/>
      <w:r w:rsidRPr="00EA6088">
        <w:rPr>
          <w:rFonts w:ascii="Times New Roman" w:hAnsi="Times New Roman" w:cs="Times New Roman"/>
          <w:iCs/>
          <w:sz w:val="26"/>
          <w:szCs w:val="26"/>
        </w:rPr>
        <w:t>–о</w:t>
      </w:r>
      <w:proofErr w:type="gramEnd"/>
      <w:r w:rsidRPr="00EA6088">
        <w:rPr>
          <w:rFonts w:ascii="Times New Roman" w:hAnsi="Times New Roman" w:cs="Times New Roman"/>
          <w:iCs/>
          <w:sz w:val="26"/>
          <w:szCs w:val="26"/>
        </w:rPr>
        <w:t xml:space="preserve">го, -его – как </w:t>
      </w:r>
      <w:proofErr w:type="spellStart"/>
      <w:r w:rsidRPr="00EA6088">
        <w:rPr>
          <w:rFonts w:ascii="Times New Roman" w:hAnsi="Times New Roman" w:cs="Times New Roman"/>
          <w:iCs/>
          <w:sz w:val="26"/>
          <w:szCs w:val="26"/>
        </w:rPr>
        <w:t>каво</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чево</w:t>
      </w:r>
      <w:proofErr w:type="spellEnd"/>
      <w:r w:rsidRPr="00EA6088">
        <w:rPr>
          <w:rFonts w:ascii="Times New Roman" w:hAnsi="Times New Roman" w:cs="Times New Roman"/>
          <w:iCs/>
          <w:sz w:val="26"/>
          <w:szCs w:val="26"/>
        </w:rPr>
        <w:t>, -</w:t>
      </w:r>
      <w:proofErr w:type="spellStart"/>
      <w:r w:rsidRPr="00EA6088">
        <w:rPr>
          <w:rFonts w:ascii="Times New Roman" w:hAnsi="Times New Roman" w:cs="Times New Roman"/>
          <w:iCs/>
          <w:sz w:val="26"/>
          <w:szCs w:val="26"/>
        </w:rPr>
        <w:t>ова</w:t>
      </w:r>
      <w:proofErr w:type="spellEnd"/>
      <w:r w:rsidRPr="00EA6088">
        <w:rPr>
          <w:rFonts w:ascii="Times New Roman" w:hAnsi="Times New Roman" w:cs="Times New Roman"/>
          <w:iCs/>
          <w:sz w:val="26"/>
          <w:szCs w:val="26"/>
        </w:rPr>
        <w:t>, -</w:t>
      </w:r>
      <w:proofErr w:type="spellStart"/>
      <w:r w:rsidRPr="00EA6088">
        <w:rPr>
          <w:rFonts w:ascii="Times New Roman" w:hAnsi="Times New Roman" w:cs="Times New Roman"/>
          <w:iCs/>
          <w:sz w:val="26"/>
          <w:szCs w:val="26"/>
        </w:rPr>
        <w:t>ева</w:t>
      </w:r>
      <w:proofErr w:type="spellEnd"/>
      <w:r w:rsidRPr="00EA6088">
        <w:rPr>
          <w:rFonts w:ascii="Times New Roman" w:hAnsi="Times New Roman" w:cs="Times New Roman"/>
          <w:iCs/>
          <w:sz w:val="26"/>
          <w:szCs w:val="26"/>
        </w:rPr>
        <w:t xml:space="preserve">; непроизносимые согласные в </w:t>
      </w:r>
      <w:r w:rsidRPr="00EA6088">
        <w:rPr>
          <w:rFonts w:ascii="Times New Roman" w:hAnsi="Times New Roman" w:cs="Times New Roman"/>
          <w:iCs/>
          <w:sz w:val="26"/>
          <w:szCs w:val="26"/>
        </w:rPr>
        <w:lastRenderedPageBreak/>
        <w:t>словах не произносятся (ч</w:t>
      </w:r>
      <w:proofErr w:type="gramStart"/>
      <w:r w:rsidRPr="00EA6088">
        <w:rPr>
          <w:rFonts w:ascii="Times New Roman" w:hAnsi="Times New Roman" w:cs="Times New Roman"/>
          <w:iCs/>
          <w:sz w:val="26"/>
          <w:szCs w:val="26"/>
        </w:rPr>
        <w:t>у(</w:t>
      </w:r>
      <w:proofErr w:type="gramEnd"/>
      <w:r w:rsidRPr="00EA6088">
        <w:rPr>
          <w:rFonts w:ascii="Times New Roman" w:hAnsi="Times New Roman" w:cs="Times New Roman"/>
          <w:iCs/>
          <w:sz w:val="26"/>
          <w:szCs w:val="26"/>
        </w:rPr>
        <w:t>в)</w:t>
      </w:r>
      <w:proofErr w:type="spellStart"/>
      <w:r w:rsidRPr="00EA6088">
        <w:rPr>
          <w:rFonts w:ascii="Times New Roman" w:hAnsi="Times New Roman" w:cs="Times New Roman"/>
          <w:iCs/>
          <w:sz w:val="26"/>
          <w:szCs w:val="26"/>
        </w:rPr>
        <w:t>ствуют</w:t>
      </w:r>
      <w:proofErr w:type="spellEnd"/>
      <w:r w:rsidRPr="00EA6088">
        <w:rPr>
          <w:rFonts w:ascii="Times New Roman" w:hAnsi="Times New Roman" w:cs="Times New Roman"/>
          <w:iCs/>
          <w:sz w:val="26"/>
          <w:szCs w:val="26"/>
        </w:rPr>
        <w:t>, со)л)</w:t>
      </w:r>
      <w:proofErr w:type="spellStart"/>
      <w:r w:rsidRPr="00EA6088">
        <w:rPr>
          <w:rFonts w:ascii="Times New Roman" w:hAnsi="Times New Roman" w:cs="Times New Roman"/>
          <w:iCs/>
          <w:sz w:val="26"/>
          <w:szCs w:val="26"/>
        </w:rPr>
        <w:t>нце</w:t>
      </w:r>
      <w:proofErr w:type="spellEnd"/>
      <w:r w:rsidRPr="00EA6088">
        <w:rPr>
          <w:rFonts w:ascii="Times New Roman" w:hAnsi="Times New Roman" w:cs="Times New Roman"/>
          <w:iCs/>
          <w:sz w:val="26"/>
          <w:szCs w:val="26"/>
        </w:rPr>
        <w:t xml:space="preserve">); соблюдение в речи правильного произношения следующих звукосочетаний (по надстрочному знаку): тс— </w:t>
      </w:r>
      <w:proofErr w:type="spellStart"/>
      <w:r w:rsidRPr="00EA6088">
        <w:rPr>
          <w:rFonts w:ascii="Times New Roman" w:hAnsi="Times New Roman" w:cs="Times New Roman"/>
          <w:iCs/>
          <w:sz w:val="26"/>
          <w:szCs w:val="26"/>
        </w:rPr>
        <w:t>дс</w:t>
      </w:r>
      <w:proofErr w:type="spellEnd"/>
      <w:r w:rsidRPr="00EA6088">
        <w:rPr>
          <w:rFonts w:ascii="Times New Roman" w:hAnsi="Times New Roman" w:cs="Times New Roman"/>
          <w:iCs/>
          <w:sz w:val="26"/>
          <w:szCs w:val="26"/>
        </w:rPr>
        <w:t xml:space="preserve"> (детство, Братск), </w:t>
      </w:r>
      <w:proofErr w:type="spellStart"/>
      <w:r w:rsidRPr="00EA6088">
        <w:rPr>
          <w:rFonts w:ascii="Times New Roman" w:hAnsi="Times New Roman" w:cs="Times New Roman"/>
          <w:iCs/>
          <w:sz w:val="26"/>
          <w:szCs w:val="26"/>
        </w:rPr>
        <w:t>стн</w:t>
      </w:r>
      <w:proofErr w:type="spellEnd"/>
      <w:r w:rsidRPr="00EA6088">
        <w:rPr>
          <w:rFonts w:ascii="Times New Roman" w:hAnsi="Times New Roman" w:cs="Times New Roman"/>
          <w:iCs/>
          <w:sz w:val="26"/>
          <w:szCs w:val="26"/>
        </w:rPr>
        <w:t xml:space="preserve"> — </w:t>
      </w:r>
      <w:proofErr w:type="spellStart"/>
      <w:r w:rsidRPr="00EA6088">
        <w:rPr>
          <w:rFonts w:ascii="Times New Roman" w:hAnsi="Times New Roman" w:cs="Times New Roman"/>
          <w:iCs/>
          <w:sz w:val="26"/>
          <w:szCs w:val="26"/>
        </w:rPr>
        <w:t>здн</w:t>
      </w:r>
      <w:proofErr w:type="spellEnd"/>
      <w:r w:rsidRPr="00EA6088">
        <w:rPr>
          <w:rFonts w:ascii="Times New Roman" w:hAnsi="Times New Roman" w:cs="Times New Roman"/>
          <w:iCs/>
          <w:sz w:val="26"/>
          <w:szCs w:val="26"/>
        </w:rPr>
        <w:t xml:space="preserve"> (чес(т)но, поз(</w:t>
      </w:r>
      <w:proofErr w:type="spellStart"/>
      <w:r w:rsidRPr="00EA6088">
        <w:rPr>
          <w:rFonts w:ascii="Times New Roman" w:hAnsi="Times New Roman" w:cs="Times New Roman"/>
          <w:iCs/>
          <w:sz w:val="26"/>
          <w:szCs w:val="26"/>
        </w:rPr>
        <w:t>д</w:t>
      </w:r>
      <w:proofErr w:type="spellEnd"/>
      <w:r w:rsidRPr="00EA6088">
        <w:rPr>
          <w:rFonts w:ascii="Times New Roman" w:hAnsi="Times New Roman" w:cs="Times New Roman"/>
          <w:iCs/>
          <w:sz w:val="26"/>
          <w:szCs w:val="26"/>
        </w:rPr>
        <w:t xml:space="preserve">)но); произношение сочетаний предлогов в, из, под с существительными (в саду, из сада, под стулом); гласный и после согласных </w:t>
      </w:r>
      <w:proofErr w:type="spellStart"/>
      <w:r w:rsidRPr="00EA6088">
        <w:rPr>
          <w:rFonts w:ascii="Times New Roman" w:hAnsi="Times New Roman" w:cs="Times New Roman"/>
          <w:iCs/>
          <w:sz w:val="26"/>
          <w:szCs w:val="26"/>
        </w:rPr>
        <w:t>ш</w:t>
      </w:r>
      <w:proofErr w:type="spellEnd"/>
      <w:r w:rsidRPr="00EA6088">
        <w:rPr>
          <w:rFonts w:ascii="Times New Roman" w:hAnsi="Times New Roman" w:cs="Times New Roman"/>
          <w:iCs/>
          <w:sz w:val="26"/>
          <w:szCs w:val="26"/>
        </w:rPr>
        <w:t xml:space="preserve">, ж, </w:t>
      </w:r>
      <w:proofErr w:type="spellStart"/>
      <w:r w:rsidRPr="00EA6088">
        <w:rPr>
          <w:rFonts w:ascii="Times New Roman" w:hAnsi="Times New Roman" w:cs="Times New Roman"/>
          <w:iCs/>
          <w:sz w:val="26"/>
          <w:szCs w:val="26"/>
        </w:rPr>
        <w:t>ц</w:t>
      </w:r>
      <w:proofErr w:type="spellEnd"/>
      <w:r w:rsidRPr="00EA6088">
        <w:rPr>
          <w:rFonts w:ascii="Times New Roman" w:hAnsi="Times New Roman" w:cs="Times New Roman"/>
          <w:iCs/>
          <w:sz w:val="26"/>
          <w:szCs w:val="26"/>
        </w:rPr>
        <w:t xml:space="preserve"> произносятся как </w:t>
      </w:r>
      <w:proofErr w:type="spellStart"/>
      <w:r w:rsidRPr="00EA6088">
        <w:rPr>
          <w:rFonts w:ascii="Times New Roman" w:hAnsi="Times New Roman" w:cs="Times New Roman"/>
          <w:iCs/>
          <w:sz w:val="26"/>
          <w:szCs w:val="26"/>
        </w:rPr>
        <w:t>ы</w:t>
      </w:r>
      <w:proofErr w:type="spellEnd"/>
      <w:r w:rsidRPr="00EA6088">
        <w:rPr>
          <w:rFonts w:ascii="Times New Roman" w:hAnsi="Times New Roman" w:cs="Times New Roman"/>
          <w:iCs/>
          <w:sz w:val="26"/>
          <w:szCs w:val="26"/>
        </w:rPr>
        <w:t xml:space="preserve"> (живот); согласные (кроме </w:t>
      </w:r>
      <w:proofErr w:type="spellStart"/>
      <w:r w:rsidRPr="00EA6088">
        <w:rPr>
          <w:rFonts w:ascii="Times New Roman" w:hAnsi="Times New Roman" w:cs="Times New Roman"/>
          <w:iCs/>
          <w:sz w:val="26"/>
          <w:szCs w:val="26"/>
        </w:rPr>
        <w:t>ш</w:t>
      </w:r>
      <w:proofErr w:type="spellEnd"/>
      <w:r w:rsidRPr="00EA6088">
        <w:rPr>
          <w:rFonts w:ascii="Times New Roman" w:hAnsi="Times New Roman" w:cs="Times New Roman"/>
          <w:iCs/>
          <w:sz w:val="26"/>
          <w:szCs w:val="26"/>
        </w:rPr>
        <w:t xml:space="preserve">, ж, </w:t>
      </w:r>
      <w:proofErr w:type="spellStart"/>
      <w:r w:rsidRPr="00EA6088">
        <w:rPr>
          <w:rFonts w:ascii="Times New Roman" w:hAnsi="Times New Roman" w:cs="Times New Roman"/>
          <w:iCs/>
          <w:sz w:val="26"/>
          <w:szCs w:val="26"/>
        </w:rPr>
        <w:t>ц</w:t>
      </w:r>
      <w:proofErr w:type="spellEnd"/>
      <w:r w:rsidRPr="00EA6088">
        <w:rPr>
          <w:rFonts w:ascii="Times New Roman" w:hAnsi="Times New Roman" w:cs="Times New Roman"/>
          <w:iCs/>
          <w:sz w:val="26"/>
          <w:szCs w:val="26"/>
        </w:rPr>
        <w:t xml:space="preserve">) перед гласными э, и произносятся мягко (перо, писать, Петя); предлог с существительным типа с братом, с дедушкой произносится как </w:t>
      </w:r>
      <w:proofErr w:type="spellStart"/>
      <w:r w:rsidRPr="00EA6088">
        <w:rPr>
          <w:rFonts w:ascii="Times New Roman" w:hAnsi="Times New Roman" w:cs="Times New Roman"/>
          <w:iCs/>
          <w:sz w:val="26"/>
          <w:szCs w:val="26"/>
        </w:rPr>
        <w:t>збратом</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здедушкой</w:t>
      </w:r>
      <w:proofErr w:type="spellEnd"/>
      <w:r w:rsidRPr="00EA6088">
        <w:rPr>
          <w:rFonts w:ascii="Times New Roman" w:hAnsi="Times New Roman" w:cs="Times New Roman"/>
          <w:iCs/>
          <w:sz w:val="26"/>
          <w:szCs w:val="26"/>
        </w:rPr>
        <w:t xml:space="preserve">; звук г перед к, т произносится как </w:t>
      </w:r>
      <w:proofErr w:type="spellStart"/>
      <w:r w:rsidRPr="00EA6088">
        <w:rPr>
          <w:rFonts w:ascii="Times New Roman" w:hAnsi="Times New Roman" w:cs="Times New Roman"/>
          <w:iCs/>
          <w:sz w:val="26"/>
          <w:szCs w:val="26"/>
        </w:rPr>
        <w:t>х</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лехко</w:t>
      </w:r>
      <w:proofErr w:type="spellEnd"/>
      <w:r w:rsidRPr="00EA6088">
        <w:rPr>
          <w:rFonts w:ascii="Times New Roman" w:hAnsi="Times New Roman" w:cs="Times New Roman"/>
          <w:iCs/>
          <w:sz w:val="26"/>
          <w:szCs w:val="26"/>
        </w:rPr>
        <w:t xml:space="preserve">); сочетания </w:t>
      </w:r>
      <w:proofErr w:type="spellStart"/>
      <w:r w:rsidRPr="00EA6088">
        <w:rPr>
          <w:rFonts w:ascii="Times New Roman" w:hAnsi="Times New Roman" w:cs="Times New Roman"/>
          <w:iCs/>
          <w:sz w:val="26"/>
          <w:szCs w:val="26"/>
        </w:rPr>
        <w:t>сч</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зч</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жч</w:t>
      </w:r>
      <w:proofErr w:type="spellEnd"/>
      <w:r w:rsidRPr="00EA6088">
        <w:rPr>
          <w:rFonts w:ascii="Times New Roman" w:hAnsi="Times New Roman" w:cs="Times New Roman"/>
          <w:iCs/>
          <w:sz w:val="26"/>
          <w:szCs w:val="26"/>
        </w:rPr>
        <w:t xml:space="preserve"> произносятся как </w:t>
      </w:r>
      <w:proofErr w:type="spellStart"/>
      <w:r w:rsidRPr="00EA6088">
        <w:rPr>
          <w:rFonts w:ascii="Times New Roman" w:hAnsi="Times New Roman" w:cs="Times New Roman"/>
          <w:iCs/>
          <w:sz w:val="26"/>
          <w:szCs w:val="26"/>
        </w:rPr>
        <w:t>щ</w:t>
      </w:r>
      <w:proofErr w:type="spellEnd"/>
      <w:r w:rsidRPr="00EA6088">
        <w:rPr>
          <w:rFonts w:ascii="Times New Roman" w:hAnsi="Times New Roman" w:cs="Times New Roman"/>
          <w:iCs/>
          <w:sz w:val="26"/>
          <w:szCs w:val="26"/>
        </w:rPr>
        <w:t xml:space="preserve"> (щипать); окончания </w:t>
      </w:r>
      <w:proofErr w:type="gramStart"/>
      <w:r w:rsidRPr="00EA6088">
        <w:rPr>
          <w:rFonts w:ascii="Times New Roman" w:hAnsi="Times New Roman" w:cs="Times New Roman"/>
          <w:iCs/>
          <w:sz w:val="26"/>
          <w:szCs w:val="26"/>
        </w:rPr>
        <w:t>–</w:t>
      </w:r>
      <w:proofErr w:type="spellStart"/>
      <w:r w:rsidRPr="00EA6088">
        <w:rPr>
          <w:rFonts w:ascii="Times New Roman" w:hAnsi="Times New Roman" w:cs="Times New Roman"/>
          <w:iCs/>
          <w:sz w:val="26"/>
          <w:szCs w:val="26"/>
        </w:rPr>
        <w:t>т</w:t>
      </w:r>
      <w:proofErr w:type="gramEnd"/>
      <w:r w:rsidRPr="00EA6088">
        <w:rPr>
          <w:rFonts w:ascii="Times New Roman" w:hAnsi="Times New Roman" w:cs="Times New Roman"/>
          <w:iCs/>
          <w:sz w:val="26"/>
          <w:szCs w:val="26"/>
        </w:rPr>
        <w:t>ся</w:t>
      </w:r>
      <w:proofErr w:type="spellEnd"/>
      <w:r w:rsidRPr="00EA6088">
        <w:rPr>
          <w:rFonts w:ascii="Times New Roman" w:hAnsi="Times New Roman" w:cs="Times New Roman"/>
          <w:iCs/>
          <w:sz w:val="26"/>
          <w:szCs w:val="26"/>
        </w:rPr>
        <w:t>, -</w:t>
      </w:r>
      <w:proofErr w:type="spellStart"/>
      <w:r w:rsidRPr="00EA6088">
        <w:rPr>
          <w:rFonts w:ascii="Times New Roman" w:hAnsi="Times New Roman" w:cs="Times New Roman"/>
          <w:iCs/>
          <w:sz w:val="26"/>
          <w:szCs w:val="26"/>
        </w:rPr>
        <w:t>ться</w:t>
      </w:r>
      <w:proofErr w:type="spellEnd"/>
      <w:r w:rsidRPr="00EA6088">
        <w:rPr>
          <w:rFonts w:ascii="Times New Roman" w:hAnsi="Times New Roman" w:cs="Times New Roman"/>
          <w:iCs/>
          <w:sz w:val="26"/>
          <w:szCs w:val="26"/>
        </w:rPr>
        <w:t xml:space="preserve"> произносятся как </w:t>
      </w:r>
      <w:proofErr w:type="spellStart"/>
      <w:r w:rsidRPr="00EA6088">
        <w:rPr>
          <w:rFonts w:ascii="Times New Roman" w:hAnsi="Times New Roman" w:cs="Times New Roman"/>
          <w:iCs/>
          <w:sz w:val="26"/>
          <w:szCs w:val="26"/>
        </w:rPr>
        <w:t>цца</w:t>
      </w:r>
      <w:proofErr w:type="spellEnd"/>
      <w:r w:rsidRPr="00EA6088">
        <w:rPr>
          <w:rFonts w:ascii="Times New Roman" w:hAnsi="Times New Roman" w:cs="Times New Roman"/>
          <w:iCs/>
          <w:sz w:val="26"/>
          <w:szCs w:val="26"/>
        </w:rPr>
        <w:t xml:space="preserve">; свистящие с, </w:t>
      </w:r>
      <w:proofErr w:type="spellStart"/>
      <w:r w:rsidRPr="00EA6088">
        <w:rPr>
          <w:rFonts w:ascii="Times New Roman" w:hAnsi="Times New Roman" w:cs="Times New Roman"/>
          <w:iCs/>
          <w:sz w:val="26"/>
          <w:szCs w:val="26"/>
        </w:rPr>
        <w:t>з</w:t>
      </w:r>
      <w:proofErr w:type="spellEnd"/>
      <w:r w:rsidRPr="00EA6088">
        <w:rPr>
          <w:rFonts w:ascii="Times New Roman" w:hAnsi="Times New Roman" w:cs="Times New Roman"/>
          <w:iCs/>
          <w:sz w:val="26"/>
          <w:szCs w:val="26"/>
        </w:rPr>
        <w:t xml:space="preserve"> употребляются следующим за ним шипящим (</w:t>
      </w:r>
      <w:proofErr w:type="spellStart"/>
      <w:r w:rsidRPr="00EA6088">
        <w:rPr>
          <w:rFonts w:ascii="Times New Roman" w:hAnsi="Times New Roman" w:cs="Times New Roman"/>
          <w:iCs/>
          <w:sz w:val="26"/>
          <w:szCs w:val="26"/>
        </w:rPr>
        <w:t>шшил</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ижжарил</w:t>
      </w:r>
      <w:proofErr w:type="spellEnd"/>
      <w:r w:rsidRPr="00EA6088">
        <w:rPr>
          <w:rFonts w:ascii="Times New Roman" w:hAnsi="Times New Roman" w:cs="Times New Roman"/>
          <w:iCs/>
          <w:sz w:val="26"/>
          <w:szCs w:val="26"/>
        </w:rPr>
        <w:t xml:space="preserve">); соблюдение в речи правильного произношения следующих звукосочетаний (по надстрочному знаку): </w:t>
      </w:r>
      <w:proofErr w:type="spellStart"/>
      <w:r w:rsidRPr="00EA6088">
        <w:rPr>
          <w:rFonts w:ascii="Times New Roman" w:hAnsi="Times New Roman" w:cs="Times New Roman"/>
          <w:iCs/>
          <w:sz w:val="26"/>
          <w:szCs w:val="26"/>
        </w:rPr>
        <w:t>тс-дс</w:t>
      </w:r>
      <w:proofErr w:type="spellEnd"/>
      <w:r w:rsidRPr="00EA6088">
        <w:rPr>
          <w:rFonts w:ascii="Times New Roman" w:hAnsi="Times New Roman" w:cs="Times New Roman"/>
          <w:iCs/>
          <w:sz w:val="26"/>
          <w:szCs w:val="26"/>
        </w:rPr>
        <w:t xml:space="preserve"> (детство, Братск), </w:t>
      </w:r>
      <w:proofErr w:type="spellStart"/>
      <w:r w:rsidRPr="00EA6088">
        <w:rPr>
          <w:rFonts w:ascii="Times New Roman" w:hAnsi="Times New Roman" w:cs="Times New Roman"/>
          <w:iCs/>
          <w:sz w:val="26"/>
          <w:szCs w:val="26"/>
        </w:rPr>
        <w:t>стн-здн</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чесно</w:t>
      </w:r>
      <w:proofErr w:type="spellEnd"/>
      <w:r w:rsidRPr="00EA6088">
        <w:rPr>
          <w:rFonts w:ascii="Times New Roman" w:hAnsi="Times New Roman" w:cs="Times New Roman"/>
          <w:iCs/>
          <w:sz w:val="26"/>
          <w:szCs w:val="26"/>
        </w:rPr>
        <w:t xml:space="preserve">, </w:t>
      </w:r>
      <w:proofErr w:type="spellStart"/>
      <w:r w:rsidRPr="00EA6088">
        <w:rPr>
          <w:rFonts w:ascii="Times New Roman" w:hAnsi="Times New Roman" w:cs="Times New Roman"/>
          <w:iCs/>
          <w:sz w:val="26"/>
          <w:szCs w:val="26"/>
        </w:rPr>
        <w:t>позно</w:t>
      </w:r>
      <w:proofErr w:type="spellEnd"/>
      <w:r w:rsidRPr="00EA6088">
        <w:rPr>
          <w:rFonts w:ascii="Times New Roman" w:hAnsi="Times New Roman" w:cs="Times New Roman"/>
          <w:iCs/>
          <w:sz w:val="26"/>
          <w:szCs w:val="26"/>
        </w:rPr>
        <w:t>).</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Фраза</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Произношение слов и фраз в темпе, близком к </w:t>
      </w:r>
      <w:proofErr w:type="gramStart"/>
      <w:r w:rsidRPr="00EA6088">
        <w:rPr>
          <w:rFonts w:ascii="Times New Roman" w:hAnsi="Times New Roman" w:cs="Times New Roman"/>
          <w:iCs/>
          <w:sz w:val="26"/>
          <w:szCs w:val="26"/>
        </w:rPr>
        <w:t>естественному</w:t>
      </w:r>
      <w:proofErr w:type="gramEnd"/>
      <w:r w:rsidRPr="00EA6088">
        <w:rPr>
          <w:rFonts w:ascii="Times New Roman" w:hAnsi="Times New Roman" w:cs="Times New Roman"/>
          <w:iCs/>
          <w:sz w:val="26"/>
          <w:szCs w:val="26"/>
        </w:rPr>
        <w:t>;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Воспроизведение повествовательной, вопросительной, побудительной и вопросительной интонации при чтении текста.</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Произношение слов и фраз в темпе, присущем разговорной речи (отраженно и самостоятельно).</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Воспроизведение всех видов интонации при ведении диалога.</w:t>
      </w:r>
    </w:p>
    <w:p w:rsidR="00AB4472" w:rsidRPr="00EA6088" w:rsidRDefault="00AB4472" w:rsidP="00EA6088">
      <w:pPr>
        <w:pStyle w:val="ab"/>
        <w:spacing w:line="360"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AB4472" w:rsidRPr="00EA6088" w:rsidRDefault="00AB4472" w:rsidP="00EA6088">
      <w:pPr>
        <w:pStyle w:val="ab"/>
        <w:spacing w:line="360" w:lineRule="auto"/>
        <w:ind w:firstLine="567"/>
        <w:rPr>
          <w:rFonts w:ascii="Times New Roman" w:hAnsi="Times New Roman" w:cs="Times New Roman"/>
          <w:b/>
          <w:sz w:val="26"/>
          <w:szCs w:val="26"/>
        </w:rPr>
      </w:pPr>
      <w:r w:rsidRPr="00EA6088">
        <w:rPr>
          <w:rFonts w:ascii="Times New Roman" w:hAnsi="Times New Roman" w:cs="Times New Roman"/>
          <w:b/>
          <w:sz w:val="26"/>
          <w:szCs w:val="26"/>
        </w:rPr>
        <w:t>5. Математика</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Числа и величины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Измерение величин; сравнение и упорядочение величин. </w:t>
      </w:r>
      <w:proofErr w:type="gramStart"/>
      <w:r w:rsidRPr="00EA6088">
        <w:rPr>
          <w:rFonts w:ascii="Times New Roman" w:hAnsi="Times New Roman" w:cs="Times New Roman"/>
          <w:sz w:val="26"/>
          <w:szCs w:val="26"/>
        </w:rPr>
        <w:t>Единицы массы (грамм, килограмм, центнер, тонна), вместимости (литр), времени (секунда, минута, час).</w:t>
      </w:r>
      <w:proofErr w:type="gramEnd"/>
      <w:r w:rsidRPr="00EA6088">
        <w:rPr>
          <w:rFonts w:ascii="Times New Roman" w:hAnsi="Times New Roman" w:cs="Times New Roman"/>
          <w:sz w:val="26"/>
          <w:szCs w:val="26"/>
        </w:rPr>
        <w:t xml:space="preserve"> Соотношения между единицами измерения однородных величин. Сравне</w:t>
      </w:r>
      <w:r w:rsidRPr="00EA6088">
        <w:rPr>
          <w:rFonts w:ascii="Times New Roman" w:hAnsi="Times New Roman" w:cs="Times New Roman"/>
          <w:spacing w:val="2"/>
          <w:sz w:val="26"/>
          <w:szCs w:val="26"/>
        </w:rPr>
        <w:t xml:space="preserve">ние и упорядочение однородных величин. Доля величины </w:t>
      </w:r>
      <w:r w:rsidRPr="00EA6088">
        <w:rPr>
          <w:rFonts w:ascii="Times New Roman" w:hAnsi="Times New Roman" w:cs="Times New Roman"/>
          <w:sz w:val="26"/>
          <w:szCs w:val="26"/>
        </w:rPr>
        <w:t>(половина, треть, четверть, десятая, сотая, тысячная).</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Арифметические действия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Сложение, вычитание, умножение и деление. Названия </w:t>
      </w:r>
      <w:r w:rsidRPr="00EA6088">
        <w:rPr>
          <w:rFonts w:ascii="Times New Roman" w:hAnsi="Times New Roman" w:cs="Times New Roman"/>
          <w:sz w:val="26"/>
          <w:szCs w:val="26"/>
        </w:rPr>
        <w:t>компонентов арифметических действий, знаки действий. Таблица сложения. Таблица умножения. Связь между сложени</w:t>
      </w:r>
      <w:r w:rsidRPr="00EA6088">
        <w:rPr>
          <w:rFonts w:ascii="Times New Roman" w:hAnsi="Times New Roman" w:cs="Times New Roman"/>
          <w:spacing w:val="2"/>
          <w:sz w:val="26"/>
          <w:szCs w:val="26"/>
        </w:rPr>
        <w:t xml:space="preserve">ем, вычитанием, умножением и делением. Нахождение неизвестного компонента арифметического действия. Деление </w:t>
      </w:r>
      <w:r w:rsidRPr="00EA6088">
        <w:rPr>
          <w:rFonts w:ascii="Times New Roman" w:hAnsi="Times New Roman" w:cs="Times New Roman"/>
          <w:sz w:val="26"/>
          <w:szCs w:val="26"/>
        </w:rPr>
        <w:t>с остатком.</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EA6088">
        <w:rPr>
          <w:rFonts w:ascii="Times New Roman" w:hAnsi="Times New Roman" w:cs="Times New Roman"/>
          <w:spacing w:val="2"/>
          <w:sz w:val="26"/>
          <w:szCs w:val="26"/>
        </w:rPr>
        <w:t>свойств арифметических действий в вычислениях (переста</w:t>
      </w:r>
      <w:r w:rsidRPr="00EA6088">
        <w:rPr>
          <w:rFonts w:ascii="Times New Roman" w:hAnsi="Times New Roman" w:cs="Times New Roman"/>
          <w:sz w:val="26"/>
          <w:szCs w:val="26"/>
        </w:rPr>
        <w:t>новка и группировка слагаемых в сумме, множителей в произведении; умножение суммы и разности на число).</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Алгоритмы письменного сложения, вычитания, умножения и деления многозначных чисел.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Способы проверки правильности вычислений (алгоритм, </w:t>
      </w:r>
      <w:r w:rsidRPr="00EA6088">
        <w:rPr>
          <w:rFonts w:ascii="Times New Roman" w:hAnsi="Times New Roman" w:cs="Times New Roman"/>
          <w:sz w:val="26"/>
          <w:szCs w:val="26"/>
        </w:rPr>
        <w:t>обратное действие, оценка достоверности, прикидки результата, вычисление на калькуляторе).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Работа с текстовыми задачами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Решение текстовых задач арифметическим способом. Зада</w:t>
      </w:r>
      <w:r w:rsidRPr="00EA6088">
        <w:rPr>
          <w:rFonts w:ascii="Times New Roman" w:hAnsi="Times New Roman" w:cs="Times New Roman"/>
          <w:sz w:val="26"/>
          <w:szCs w:val="26"/>
        </w:rPr>
        <w:t xml:space="preserve">чи, содержащие отношения «больше (меньше) </w:t>
      </w:r>
      <w:proofErr w:type="gramStart"/>
      <w:r w:rsidRPr="00EA6088">
        <w:rPr>
          <w:rFonts w:ascii="Times New Roman" w:hAnsi="Times New Roman" w:cs="Times New Roman"/>
          <w:sz w:val="26"/>
          <w:szCs w:val="26"/>
        </w:rPr>
        <w:t>на</w:t>
      </w:r>
      <w:proofErr w:type="gramEnd"/>
      <w:r w:rsidRPr="00EA6088">
        <w:rPr>
          <w:rFonts w:ascii="Times New Roman" w:hAnsi="Times New Roman" w:cs="Times New Roman"/>
          <w:sz w:val="26"/>
          <w:szCs w:val="26"/>
        </w:rPr>
        <w:t xml:space="preserve">…», «больше (меньше) в…». </w:t>
      </w:r>
      <w:proofErr w:type="gramStart"/>
      <w:r w:rsidRPr="00EA6088">
        <w:rPr>
          <w:rFonts w:ascii="Times New Roman" w:hAnsi="Times New Roman" w:cs="Times New Roman"/>
          <w:sz w:val="26"/>
          <w:szCs w:val="26"/>
        </w:rPr>
        <w:t>Зависимости между величинами, характеризу</w:t>
      </w:r>
      <w:r w:rsidRPr="00EA6088">
        <w:rPr>
          <w:rFonts w:ascii="Times New Roman" w:hAnsi="Times New Roman" w:cs="Times New Roman"/>
          <w:spacing w:val="2"/>
          <w:sz w:val="26"/>
          <w:szCs w:val="26"/>
        </w:rPr>
        <w:t xml:space="preserve">ющими процессы движения, работы, </w:t>
      </w:r>
      <w:proofErr w:type="spellStart"/>
      <w:r w:rsidRPr="00EA6088">
        <w:rPr>
          <w:rFonts w:ascii="Times New Roman" w:hAnsi="Times New Roman" w:cs="Times New Roman"/>
          <w:spacing w:val="2"/>
          <w:sz w:val="26"/>
          <w:szCs w:val="26"/>
        </w:rPr>
        <w:t>купли</w:t>
      </w:r>
      <w:r w:rsidRPr="00EA6088">
        <w:rPr>
          <w:rFonts w:ascii="Times New Roman" w:hAnsi="Times New Roman" w:cs="Times New Roman"/>
          <w:spacing w:val="2"/>
          <w:sz w:val="26"/>
          <w:szCs w:val="26"/>
        </w:rPr>
        <w:noBreakHyphen/>
        <w:t>продажи</w:t>
      </w:r>
      <w:proofErr w:type="spellEnd"/>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Скорость, время, путь; объём работы, время, производительность труда; количество товара, его цена и стоимость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w:t>
      </w:r>
      <w:r w:rsidRPr="00EA6088">
        <w:rPr>
          <w:rFonts w:ascii="Times New Roman" w:hAnsi="Times New Roman" w:cs="Times New Roman"/>
          <w:spacing w:val="2"/>
          <w:sz w:val="26"/>
          <w:szCs w:val="26"/>
        </w:rPr>
        <w:t>Планирование хода решения задачи.</w:t>
      </w:r>
      <w:proofErr w:type="gramEnd"/>
      <w:r w:rsidRPr="00EA6088">
        <w:rPr>
          <w:rFonts w:ascii="Times New Roman" w:hAnsi="Times New Roman" w:cs="Times New Roman"/>
          <w:spacing w:val="2"/>
          <w:sz w:val="26"/>
          <w:szCs w:val="26"/>
        </w:rPr>
        <w:t xml:space="preserve"> Представление текста </w:t>
      </w:r>
      <w:r w:rsidRPr="00EA6088">
        <w:rPr>
          <w:rFonts w:ascii="Times New Roman" w:hAnsi="Times New Roman" w:cs="Times New Roman"/>
          <w:sz w:val="26"/>
          <w:szCs w:val="26"/>
        </w:rPr>
        <w:t>задачи (схема, таблица, диаграмма и другие модели).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Задачи на нахождение доли целого и целого по его доле.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Пространственные отношения. Геометрические фигуры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Взаимное расположение предметов в пространстве и на плоскости (</w:t>
      </w:r>
      <w:proofErr w:type="spellStart"/>
      <w:r w:rsidRPr="00EA6088">
        <w:rPr>
          <w:rFonts w:ascii="Times New Roman" w:hAnsi="Times New Roman" w:cs="Times New Roman"/>
          <w:spacing w:val="2"/>
          <w:sz w:val="26"/>
          <w:szCs w:val="26"/>
        </w:rPr>
        <w:t>выше-ниже</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слева-справа</w:t>
      </w:r>
      <w:proofErr w:type="spellEnd"/>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spacing w:val="2"/>
          <w:sz w:val="26"/>
          <w:szCs w:val="26"/>
        </w:rPr>
        <w:t>сверху-снизу</w:t>
      </w:r>
      <w:proofErr w:type="spellEnd"/>
      <w:r w:rsidRPr="00EA6088">
        <w:rPr>
          <w:rFonts w:ascii="Times New Roman" w:hAnsi="Times New Roman" w:cs="Times New Roman"/>
          <w:spacing w:val="2"/>
          <w:sz w:val="26"/>
          <w:szCs w:val="26"/>
        </w:rPr>
        <w:t xml:space="preserve">, ближе—дальше, </w:t>
      </w:r>
      <w:proofErr w:type="gramStart"/>
      <w:r w:rsidRPr="00EA6088">
        <w:rPr>
          <w:rFonts w:ascii="Times New Roman" w:hAnsi="Times New Roman" w:cs="Times New Roman"/>
          <w:spacing w:val="2"/>
          <w:sz w:val="26"/>
          <w:szCs w:val="26"/>
        </w:rPr>
        <w:t>между</w:t>
      </w:r>
      <w:proofErr w:type="gramEnd"/>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пр.) </w:t>
      </w:r>
      <w:proofErr w:type="gramStart"/>
      <w:r w:rsidRPr="00EA6088">
        <w:rPr>
          <w:rFonts w:ascii="Times New Roman" w:hAnsi="Times New Roman" w:cs="Times New Roman"/>
          <w:spacing w:val="2"/>
          <w:sz w:val="26"/>
          <w:szCs w:val="26"/>
        </w:rPr>
        <w:t xml:space="preserve">Распознавание </w:t>
      </w:r>
      <w:r w:rsidRPr="00EA6088">
        <w:rPr>
          <w:rFonts w:ascii="Times New Roman" w:hAnsi="Times New Roman" w:cs="Times New Roman"/>
          <w:sz w:val="26"/>
          <w:szCs w:val="26"/>
        </w:rPr>
        <w:t>геометрических фигур: точка, линия (кривая, прямая), отрезок, ломаная, угол, многоугольник, треугольник, прямоуголь</w:t>
      </w:r>
      <w:r w:rsidRPr="00EA6088">
        <w:rPr>
          <w:rFonts w:ascii="Times New Roman" w:hAnsi="Times New Roman" w:cs="Times New Roman"/>
          <w:spacing w:val="2"/>
          <w:sz w:val="26"/>
          <w:szCs w:val="26"/>
        </w:rPr>
        <w:t>ник, квадрат, окружность, круг.</w:t>
      </w:r>
      <w:proofErr w:type="gramEnd"/>
      <w:r w:rsidRPr="00EA6088">
        <w:rPr>
          <w:rFonts w:ascii="Times New Roman" w:hAnsi="Times New Roman" w:cs="Times New Roman"/>
          <w:spacing w:val="2"/>
          <w:sz w:val="26"/>
          <w:szCs w:val="26"/>
        </w:rPr>
        <w:t xml:space="preserve"> Геометрические формы в окружающем мире. Распознавание и называние: </w:t>
      </w:r>
      <w:r w:rsidRPr="00EA6088">
        <w:rPr>
          <w:rFonts w:ascii="Times New Roman" w:hAnsi="Times New Roman" w:cs="Times New Roman"/>
          <w:sz w:val="26"/>
          <w:szCs w:val="26"/>
        </w:rPr>
        <w:t>куб, шар, параллелепипед, пирамида, цилиндр, конус.</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Геометрические величины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Геометрические величины и их измерение. Измерение </w:t>
      </w:r>
      <w:r w:rsidRPr="00EA6088">
        <w:rPr>
          <w:rFonts w:ascii="Times New Roman" w:hAnsi="Times New Roman" w:cs="Times New Roman"/>
          <w:sz w:val="26"/>
          <w:szCs w:val="26"/>
        </w:rPr>
        <w:t>длины отрезка. Единицы длины (</w:t>
      </w:r>
      <w:proofErr w:type="gramStart"/>
      <w:r w:rsidRPr="00EA6088">
        <w:rPr>
          <w:rFonts w:ascii="Times New Roman" w:hAnsi="Times New Roman" w:cs="Times New Roman"/>
          <w:sz w:val="26"/>
          <w:szCs w:val="26"/>
        </w:rPr>
        <w:t>мм</w:t>
      </w:r>
      <w:proofErr w:type="gramEnd"/>
      <w:r w:rsidRPr="00EA6088">
        <w:rPr>
          <w:rFonts w:ascii="Times New Roman" w:hAnsi="Times New Roman" w:cs="Times New Roman"/>
          <w:sz w:val="26"/>
          <w:szCs w:val="26"/>
        </w:rPr>
        <w:t>, см, дм, м, км). Периметр. Вычисление периметра многоугольника.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Площадь геометрической фигуры. Единицы площади (см</w:t>
      </w:r>
      <w:proofErr w:type="gramStart"/>
      <w:r w:rsidRPr="00EA6088">
        <w:rPr>
          <w:rFonts w:ascii="Times New Roman" w:hAnsi="Times New Roman" w:cs="Times New Roman"/>
          <w:sz w:val="26"/>
          <w:szCs w:val="26"/>
          <w:vertAlign w:val="superscript"/>
        </w:rPr>
        <w:t>2</w:t>
      </w:r>
      <w:proofErr w:type="gramEnd"/>
      <w:r w:rsidRPr="00EA6088">
        <w:rPr>
          <w:rFonts w:ascii="Times New Roman" w:hAnsi="Times New Roman" w:cs="Times New Roman"/>
          <w:sz w:val="26"/>
          <w:szCs w:val="26"/>
        </w:rPr>
        <w:t xml:space="preserve">, </w:t>
      </w:r>
      <w:r w:rsidRPr="00EA6088">
        <w:rPr>
          <w:rFonts w:ascii="Times New Roman" w:hAnsi="Times New Roman" w:cs="Times New Roman"/>
          <w:spacing w:val="2"/>
          <w:sz w:val="26"/>
          <w:szCs w:val="26"/>
        </w:rPr>
        <w:t>дм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Точное и приближённое измерение площади гео</w:t>
      </w:r>
      <w:r w:rsidRPr="00EA6088">
        <w:rPr>
          <w:rFonts w:ascii="Times New Roman" w:hAnsi="Times New Roman" w:cs="Times New Roman"/>
          <w:sz w:val="26"/>
          <w:szCs w:val="26"/>
        </w:rPr>
        <w:t>метрической фигуры. Вычисление площади прямоугольника.</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Работа с информацией</w:t>
      </w:r>
    </w:p>
    <w:p w:rsidR="00AB4472" w:rsidRPr="00EA6088" w:rsidRDefault="00AB4472" w:rsidP="00EA6088">
      <w:pPr>
        <w:pStyle w:val="ab"/>
        <w:spacing w:line="360" w:lineRule="auto"/>
        <w:ind w:firstLine="567"/>
        <w:rPr>
          <w:rFonts w:ascii="Times New Roman" w:hAnsi="Times New Roman" w:cs="Times New Roman"/>
          <w:spacing w:val="-2"/>
          <w:sz w:val="26"/>
          <w:szCs w:val="26"/>
        </w:rPr>
      </w:pPr>
      <w:proofErr w:type="gramStart"/>
      <w:r w:rsidRPr="00EA6088">
        <w:rPr>
          <w:rFonts w:ascii="Times New Roman" w:hAnsi="Times New Roman" w:cs="Times New Roman"/>
          <w:spacing w:val="-2"/>
          <w:sz w:val="26"/>
          <w:szCs w:val="26"/>
        </w:rPr>
        <w:t>Построение простейших выражений с помощью логических связок и слов («и»; «не»; «если… то…»; «верно/неверно, что…»; «каждый»; «все»; «некоторые»); истинность утверждений.</w:t>
      </w:r>
      <w:proofErr w:type="gramEnd"/>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Составление конечной последовательности (цепочки) пред</w:t>
      </w:r>
      <w:r w:rsidRPr="00EA6088">
        <w:rPr>
          <w:rFonts w:ascii="Times New Roman" w:hAnsi="Times New Roman" w:cs="Times New Roman"/>
          <w:spacing w:val="2"/>
          <w:sz w:val="26"/>
          <w:szCs w:val="26"/>
        </w:rPr>
        <w:t>метов, чисел, геометрических фигур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др. по правилу.</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Составление, запись и выполнение простого алгоритма, плана поиска информации.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Чтение и заполнение таблицы. Интерпретация данных</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таблицы. Чтение столбчатой диаграммы. Создание простейшей информационной модели (схема, таблица, цепочка).</w:t>
      </w:r>
    </w:p>
    <w:p w:rsidR="00AB4472" w:rsidRPr="00EA6088" w:rsidRDefault="00AB4472" w:rsidP="00EA6088">
      <w:pPr>
        <w:pStyle w:val="ab"/>
        <w:spacing w:line="360" w:lineRule="auto"/>
        <w:ind w:firstLine="567"/>
        <w:rPr>
          <w:rFonts w:ascii="Times New Roman" w:hAnsi="Times New Roman" w:cs="Times New Roman"/>
          <w:b/>
          <w:spacing w:val="2"/>
          <w:sz w:val="26"/>
          <w:szCs w:val="26"/>
        </w:rPr>
      </w:pPr>
      <w:r w:rsidRPr="00EA6088">
        <w:rPr>
          <w:rFonts w:ascii="Times New Roman" w:hAnsi="Times New Roman" w:cs="Times New Roman"/>
          <w:b/>
          <w:spacing w:val="2"/>
          <w:sz w:val="26"/>
          <w:szCs w:val="26"/>
        </w:rPr>
        <w:t>6. Окружающий мир (Человек, природа, общество)</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Человек и природа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Природа - это то, что нас окружает, но не создано челове</w:t>
      </w:r>
      <w:r w:rsidRPr="00EA6088">
        <w:rPr>
          <w:rFonts w:ascii="Times New Roman" w:hAnsi="Times New Roman" w:cs="Times New Roman"/>
          <w:sz w:val="26"/>
          <w:szCs w:val="26"/>
        </w:rPr>
        <w:t xml:space="preserve">ком. Природные объекты и предметы, созданные человеком. Неживая и живая природа. Признаки </w:t>
      </w:r>
      <w:r w:rsidRPr="00EA6088">
        <w:rPr>
          <w:rFonts w:ascii="Times New Roman" w:hAnsi="Times New Roman" w:cs="Times New Roman"/>
          <w:sz w:val="26"/>
          <w:szCs w:val="26"/>
        </w:rPr>
        <w:lastRenderedPageBreak/>
        <w:t>предметов (цвет, форма, сравнительные размеры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w:t>
      </w:r>
      <w:proofErr w:type="gramStart"/>
      <w:r w:rsidRPr="00EA6088">
        <w:rPr>
          <w:rFonts w:ascii="Times New Roman" w:hAnsi="Times New Roman" w:cs="Times New Roman"/>
          <w:sz w:val="26"/>
          <w:szCs w:val="26"/>
        </w:rPr>
        <w:t>Примеры явлений природы: смена времён года, снегопад, листопад, перелёты птиц, смена времени суток, рассвет, закат, ветер, дождь, гроза.</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Вещество - то, из чего состоят все природные объекты</w:t>
      </w:r>
      <w:r w:rsidRPr="00EA6088">
        <w:rPr>
          <w:rFonts w:ascii="Times New Roman" w:hAnsi="Times New Roman" w:cs="Times New Roman"/>
          <w:sz w:val="26"/>
          <w:szCs w:val="26"/>
        </w:rPr>
        <w:br/>
      </w:r>
      <w:r w:rsidRPr="00EA6088">
        <w:rPr>
          <w:rFonts w:ascii="Times New Roman" w:hAnsi="Times New Roman" w:cs="Times New Roman"/>
          <w:spacing w:val="2"/>
          <w:sz w:val="26"/>
          <w:szCs w:val="26"/>
        </w:rPr>
        <w:t xml:space="preserve">и предметы. Разнообразие веществ в окружающем мире. </w:t>
      </w:r>
      <w:r w:rsidRPr="00EA6088">
        <w:rPr>
          <w:rFonts w:ascii="Times New Roman" w:hAnsi="Times New Roman" w:cs="Times New Roman"/>
          <w:sz w:val="26"/>
          <w:szCs w:val="26"/>
        </w:rPr>
        <w:t>Примеры веществ: соль, сахар, вода, природный газ. Твёрдые тела, жидкости, газы. Простейшие практические работы с веществами, жидкостями, газами.</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 xml:space="preserve">Звёзды и планеты.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iCs/>
          <w:spacing w:val="2"/>
          <w:sz w:val="26"/>
          <w:szCs w:val="26"/>
        </w:rPr>
        <w:t>Солнце</w:t>
      </w:r>
      <w:r w:rsidRPr="00EA6088">
        <w:rPr>
          <w:rFonts w:ascii="Times New Roman" w:hAnsi="Times New Roman" w:cs="Times New Roman"/>
          <w:spacing w:val="2"/>
          <w:sz w:val="26"/>
          <w:szCs w:val="26"/>
        </w:rPr>
        <w:t xml:space="preserve"> — </w:t>
      </w:r>
      <w:r w:rsidRPr="00EA6088">
        <w:rPr>
          <w:rFonts w:ascii="Times New Roman" w:hAnsi="Times New Roman" w:cs="Times New Roman"/>
          <w:iCs/>
          <w:spacing w:val="2"/>
          <w:sz w:val="26"/>
          <w:szCs w:val="26"/>
        </w:rPr>
        <w:t>ближайшая к нам звез</w:t>
      </w:r>
      <w:r w:rsidRPr="00EA6088">
        <w:rPr>
          <w:rFonts w:ascii="Times New Roman" w:hAnsi="Times New Roman" w:cs="Times New Roman"/>
          <w:iCs/>
          <w:sz w:val="26"/>
          <w:szCs w:val="26"/>
        </w:rPr>
        <w:t xml:space="preserve">да, источник света и тепла для всего живого на Земле. </w:t>
      </w:r>
      <w:r w:rsidRPr="00EA6088">
        <w:rPr>
          <w:rFonts w:ascii="Times New Roman" w:hAnsi="Times New Roman" w:cs="Times New Roman"/>
          <w:spacing w:val="2"/>
          <w:sz w:val="26"/>
          <w:szCs w:val="26"/>
        </w:rPr>
        <w:t>Земля — планета, общее представление о форме и размерах Земли. Глобус как модель Земли. Географическая кар</w:t>
      </w:r>
      <w:r w:rsidRPr="00EA6088">
        <w:rPr>
          <w:rFonts w:ascii="Times New Roman" w:hAnsi="Times New Roman" w:cs="Times New Roman"/>
          <w:sz w:val="26"/>
          <w:szCs w:val="26"/>
        </w:rPr>
        <w:t xml:space="preserve">та и план. Материки и океаны, их названия, расположение на глобусе и карте. </w:t>
      </w:r>
      <w:r w:rsidRPr="00EA6088">
        <w:rPr>
          <w:rFonts w:ascii="Times New Roman" w:hAnsi="Times New Roman" w:cs="Times New Roman"/>
          <w:sz w:val="26"/>
          <w:szCs w:val="26"/>
        </w:rPr>
        <w:tab/>
      </w:r>
      <w:r w:rsidRPr="00EA6088">
        <w:rPr>
          <w:rFonts w:ascii="Times New Roman" w:hAnsi="Times New Roman" w:cs="Times New Roman"/>
          <w:iCs/>
          <w:sz w:val="26"/>
          <w:szCs w:val="26"/>
        </w:rPr>
        <w:t>Важнейшие природные объекты своей страны, района</w:t>
      </w:r>
      <w:r w:rsidRPr="00EA6088">
        <w:rPr>
          <w:rFonts w:ascii="Times New Roman" w:hAnsi="Times New Roman" w:cs="Times New Roman"/>
          <w:sz w:val="26"/>
          <w:szCs w:val="26"/>
        </w:rPr>
        <w:t>. Ориентирование на местности. Компас.</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Смена дня и ночи на Земле. Вращение Земли как при</w:t>
      </w:r>
      <w:r w:rsidRPr="00EA6088">
        <w:rPr>
          <w:rFonts w:ascii="Times New Roman" w:hAnsi="Times New Roman" w:cs="Times New Roman"/>
          <w:spacing w:val="2"/>
          <w:sz w:val="26"/>
          <w:szCs w:val="26"/>
        </w:rPr>
        <w:t>чина смены дня и ночи. Времена года, их особенности (на основе наблюдений).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iCs/>
          <w:sz w:val="26"/>
          <w:szCs w:val="26"/>
        </w:rPr>
        <w:t>Обращение Земли вокруг Солнца как причина смены времён года</w:t>
      </w:r>
      <w:r w:rsidRPr="00EA6088">
        <w:rPr>
          <w:rFonts w:ascii="Times New Roman" w:hAnsi="Times New Roman" w:cs="Times New Roman"/>
          <w:sz w:val="26"/>
          <w:szCs w:val="26"/>
        </w:rPr>
        <w:t>. Смена времён года в родном крае на основе наблюдений.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Погода, её составляющие (температура воздуха, </w:t>
      </w:r>
      <w:proofErr w:type="spellStart"/>
      <w:r w:rsidRPr="00EA6088">
        <w:rPr>
          <w:rFonts w:ascii="Times New Roman" w:hAnsi="Times New Roman" w:cs="Times New Roman"/>
          <w:spacing w:val="-2"/>
          <w:sz w:val="26"/>
          <w:szCs w:val="26"/>
        </w:rPr>
        <w:t>облачность</w:t>
      </w:r>
      <w:proofErr w:type="gramStart"/>
      <w:r w:rsidRPr="00EA6088">
        <w:rPr>
          <w:rFonts w:ascii="Times New Roman" w:hAnsi="Times New Roman" w:cs="Times New Roman"/>
          <w:spacing w:val="-2"/>
          <w:sz w:val="26"/>
          <w:szCs w:val="26"/>
        </w:rPr>
        <w:t>,</w:t>
      </w:r>
      <w:r w:rsidRPr="00EA6088">
        <w:rPr>
          <w:rFonts w:ascii="Times New Roman" w:hAnsi="Times New Roman" w:cs="Times New Roman"/>
          <w:sz w:val="26"/>
          <w:szCs w:val="26"/>
        </w:rPr>
        <w:t>о</w:t>
      </w:r>
      <w:proofErr w:type="gramEnd"/>
      <w:r w:rsidRPr="00EA6088">
        <w:rPr>
          <w:rFonts w:ascii="Times New Roman" w:hAnsi="Times New Roman" w:cs="Times New Roman"/>
          <w:sz w:val="26"/>
          <w:szCs w:val="26"/>
        </w:rPr>
        <w:t>садки</w:t>
      </w:r>
      <w:proofErr w:type="spellEnd"/>
      <w:r w:rsidRPr="00EA6088">
        <w:rPr>
          <w:rFonts w:ascii="Times New Roman" w:hAnsi="Times New Roman" w:cs="Times New Roman"/>
          <w:sz w:val="26"/>
          <w:szCs w:val="26"/>
        </w:rPr>
        <w:t xml:space="preserve">, ветер). Наблюдение за погодой своего края.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Водоёмы, их разнообразие (океан, море, река, озеро, </w:t>
      </w:r>
      <w:r w:rsidRPr="00EA6088">
        <w:rPr>
          <w:rFonts w:ascii="Times New Roman" w:hAnsi="Times New Roman" w:cs="Times New Roman"/>
          <w:sz w:val="26"/>
          <w:szCs w:val="26"/>
        </w:rPr>
        <w:t>пруд); использование человеком. Водоёмы родного края (названия, краткая характеристика на основе наблюдений).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Воздух — смесь газов. Свойства воздуха. Значение воздуха для растений, животных, человека.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Вода. Свойства воды. Состояния воды, её распространение </w:t>
      </w:r>
      <w:r w:rsidRPr="00EA6088">
        <w:rPr>
          <w:rFonts w:ascii="Times New Roman" w:hAnsi="Times New Roman" w:cs="Times New Roman"/>
          <w:sz w:val="26"/>
          <w:szCs w:val="26"/>
        </w:rPr>
        <w:t>в природе, значение для живых организмов и хозяйственной жизни человека. Круговорот воды в природе.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Почва, её состав, значение для живой природы и </w:t>
      </w:r>
      <w:proofErr w:type="spellStart"/>
      <w:r w:rsidRPr="00EA6088">
        <w:rPr>
          <w:rFonts w:ascii="Times New Roman" w:hAnsi="Times New Roman" w:cs="Times New Roman"/>
          <w:spacing w:val="2"/>
          <w:sz w:val="26"/>
          <w:szCs w:val="26"/>
        </w:rPr>
        <w:t>для</w:t>
      </w:r>
      <w:r w:rsidRPr="00EA6088">
        <w:rPr>
          <w:rFonts w:ascii="Times New Roman" w:hAnsi="Times New Roman" w:cs="Times New Roman"/>
          <w:sz w:val="26"/>
          <w:szCs w:val="26"/>
        </w:rPr>
        <w:t>хозяйственной</w:t>
      </w:r>
      <w:proofErr w:type="spellEnd"/>
      <w:r w:rsidRPr="00EA6088">
        <w:rPr>
          <w:rFonts w:ascii="Times New Roman" w:hAnsi="Times New Roman" w:cs="Times New Roman"/>
          <w:sz w:val="26"/>
          <w:szCs w:val="26"/>
        </w:rPr>
        <w:t xml:space="preserve"> жизни человека.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A6088">
        <w:rPr>
          <w:rFonts w:ascii="Times New Roman" w:hAnsi="Times New Roman" w:cs="Times New Roman"/>
          <w:spacing w:val="2"/>
          <w:sz w:val="26"/>
          <w:szCs w:val="26"/>
        </w:rPr>
        <w:t xml:space="preserve">ста растений, фиксация изменений. Деревья, кустарники, </w:t>
      </w:r>
      <w:r w:rsidRPr="00EA6088">
        <w:rPr>
          <w:rFonts w:ascii="Times New Roman" w:hAnsi="Times New Roman" w:cs="Times New Roman"/>
          <w:sz w:val="26"/>
          <w:szCs w:val="26"/>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Грибы: съедобные и ядовитые. Правила сбора грибов.</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Животные, их разнообразие. Условия, необходимые для жизни животных (воздух, вода, тепло, пища). Насекомые,</w:t>
      </w:r>
      <w:r w:rsidRPr="00EA6088">
        <w:rPr>
          <w:rFonts w:ascii="Times New Roman" w:hAnsi="Times New Roman" w:cs="Times New Roman"/>
          <w:sz w:val="26"/>
          <w:szCs w:val="26"/>
        </w:rPr>
        <w:t xml:space="preserve"> рыбы, птицы, звери, их отличия. Особенности питания разных животных (хищные, растительноядные, всеядные). Раз</w:t>
      </w:r>
      <w:r w:rsidRPr="00EA6088">
        <w:rPr>
          <w:rFonts w:ascii="Times New Roman" w:hAnsi="Times New Roman" w:cs="Times New Roman"/>
          <w:spacing w:val="-2"/>
          <w:sz w:val="26"/>
          <w:szCs w:val="26"/>
        </w:rPr>
        <w:t xml:space="preserve">множение животных (насекомые, рыбы, птицы, звери). Дикие </w:t>
      </w:r>
      <w:r w:rsidRPr="00EA6088">
        <w:rPr>
          <w:rFonts w:ascii="Times New Roman" w:hAnsi="Times New Roman" w:cs="Times New Roman"/>
          <w:sz w:val="26"/>
          <w:szCs w:val="26"/>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Лес, луг, водоём — единство живой и неживой природы (солнечный свет, воздух, вода, почва, растения, животные)</w:t>
      </w:r>
      <w:proofErr w:type="gramStart"/>
      <w:r w:rsidRPr="00EA6088">
        <w:rPr>
          <w:rFonts w:ascii="Times New Roman" w:hAnsi="Times New Roman" w:cs="Times New Roman"/>
          <w:sz w:val="26"/>
          <w:szCs w:val="26"/>
        </w:rPr>
        <w:t>.</w:t>
      </w:r>
      <w:r w:rsidRPr="00EA6088">
        <w:rPr>
          <w:rFonts w:ascii="Times New Roman" w:hAnsi="Times New Roman" w:cs="Times New Roman"/>
          <w:iCs/>
          <w:spacing w:val="-2"/>
          <w:sz w:val="26"/>
          <w:szCs w:val="26"/>
        </w:rPr>
        <w:t>К</w:t>
      </w:r>
      <w:proofErr w:type="gramEnd"/>
      <w:r w:rsidRPr="00EA6088">
        <w:rPr>
          <w:rFonts w:ascii="Times New Roman" w:hAnsi="Times New Roman" w:cs="Times New Roman"/>
          <w:iCs/>
          <w:spacing w:val="-2"/>
          <w:sz w:val="26"/>
          <w:szCs w:val="26"/>
        </w:rPr>
        <w:t>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A6088">
        <w:rPr>
          <w:rFonts w:ascii="Times New Roman" w:hAnsi="Times New Roman" w:cs="Times New Roman"/>
          <w:iCs/>
          <w:sz w:val="26"/>
          <w:szCs w:val="26"/>
        </w:rPr>
        <w:t xml:space="preserve">ловека на природные сообщества. Природные сообщества </w:t>
      </w:r>
      <w:r w:rsidRPr="00EA6088">
        <w:rPr>
          <w:rFonts w:ascii="Times New Roman" w:hAnsi="Times New Roman" w:cs="Times New Roman"/>
          <w:iCs/>
          <w:spacing w:val="-2"/>
          <w:sz w:val="26"/>
          <w:szCs w:val="26"/>
        </w:rPr>
        <w:t>родного края (2—3</w:t>
      </w:r>
      <w:r w:rsidRPr="00EA6088">
        <w:rPr>
          <w:rFonts w:ascii="Times New Roman" w:hAnsi="Times New Roman" w:cs="Times New Roman"/>
          <w:spacing w:val="-2"/>
          <w:sz w:val="26"/>
          <w:szCs w:val="26"/>
        </w:rPr>
        <w:t> </w:t>
      </w:r>
      <w:r w:rsidRPr="00EA6088">
        <w:rPr>
          <w:rFonts w:ascii="Times New Roman" w:hAnsi="Times New Roman" w:cs="Times New Roman"/>
          <w:iCs/>
          <w:spacing w:val="-2"/>
          <w:sz w:val="26"/>
          <w:szCs w:val="26"/>
        </w:rPr>
        <w:t>примера на основе наблюдений)</w:t>
      </w:r>
      <w:r w:rsidRPr="00EA6088">
        <w:rPr>
          <w:rFonts w:ascii="Times New Roman" w:hAnsi="Times New Roman" w:cs="Times New Roman"/>
          <w:spacing w:val="-2"/>
          <w:sz w:val="26"/>
          <w:szCs w:val="26"/>
        </w:rPr>
        <w:t>.</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Природные зоны России: общее представление, основные </w:t>
      </w:r>
      <w:r w:rsidRPr="00EA6088">
        <w:rPr>
          <w:rFonts w:ascii="Times New Roman" w:hAnsi="Times New Roman" w:cs="Times New Roman"/>
          <w:spacing w:val="2"/>
          <w:sz w:val="26"/>
          <w:szCs w:val="26"/>
        </w:rPr>
        <w:t xml:space="preserve">природные зоны (климат, растительный и животный мир, </w:t>
      </w:r>
      <w:r w:rsidRPr="00EA6088">
        <w:rPr>
          <w:rFonts w:ascii="Times New Roman" w:hAnsi="Times New Roman" w:cs="Times New Roman"/>
          <w:sz w:val="26"/>
          <w:szCs w:val="26"/>
        </w:rPr>
        <w:t>особенности труда и быта людей, влияние человека на природу изучаемых зон, охрана природы).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Человек — часть природы. Зависимость жизни человека </w:t>
      </w:r>
      <w:r w:rsidRPr="00EA6088">
        <w:rPr>
          <w:rFonts w:ascii="Times New Roman" w:hAnsi="Times New Roman" w:cs="Times New Roman"/>
          <w:sz w:val="26"/>
          <w:szCs w:val="26"/>
        </w:rPr>
        <w:t>от природы. Этическое и эстетическое значение приро</w:t>
      </w:r>
      <w:r w:rsidRPr="00EA6088">
        <w:rPr>
          <w:rFonts w:ascii="Times New Roman" w:hAnsi="Times New Roman" w:cs="Times New Roman"/>
          <w:spacing w:val="2"/>
          <w:sz w:val="26"/>
          <w:szCs w:val="26"/>
        </w:rPr>
        <w:t xml:space="preserve">ды в жизни человека. Освоение </w:t>
      </w:r>
      <w:r w:rsidRPr="00EA6088">
        <w:rPr>
          <w:rFonts w:ascii="Times New Roman" w:hAnsi="Times New Roman" w:cs="Times New Roman"/>
          <w:spacing w:val="2"/>
          <w:sz w:val="26"/>
          <w:szCs w:val="26"/>
        </w:rPr>
        <w:lastRenderedPageBreak/>
        <w:t xml:space="preserve">человеком законов жизни </w:t>
      </w:r>
      <w:r w:rsidRPr="00EA6088">
        <w:rPr>
          <w:rFonts w:ascii="Times New Roman" w:hAnsi="Times New Roman" w:cs="Times New Roman"/>
          <w:sz w:val="26"/>
          <w:szCs w:val="26"/>
        </w:rPr>
        <w:t>при</w:t>
      </w:r>
      <w:r w:rsidRPr="00EA6088">
        <w:rPr>
          <w:rFonts w:ascii="Times New Roman" w:hAnsi="Times New Roman" w:cs="Times New Roman"/>
          <w:spacing w:val="2"/>
          <w:sz w:val="26"/>
          <w:szCs w:val="26"/>
        </w:rPr>
        <w:t xml:space="preserve">роды посредством практической деятельности. Народный </w:t>
      </w:r>
      <w:r w:rsidRPr="00EA6088">
        <w:rPr>
          <w:rFonts w:ascii="Times New Roman" w:hAnsi="Times New Roman" w:cs="Times New Roman"/>
          <w:sz w:val="26"/>
          <w:szCs w:val="26"/>
        </w:rPr>
        <w:t>календарь (приметы, поговорки, пословицы), определяющий сезонный труд людей.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Положительное и отрицательное влияние деятельности </w:t>
      </w:r>
      <w:r w:rsidRPr="00EA6088">
        <w:rPr>
          <w:rFonts w:ascii="Times New Roman" w:hAnsi="Times New Roman" w:cs="Times New Roman"/>
          <w:sz w:val="26"/>
          <w:szCs w:val="26"/>
        </w:rPr>
        <w:t xml:space="preserve">человека на природу (в том числе на примере окружающей </w:t>
      </w:r>
      <w:r w:rsidRPr="00EA6088">
        <w:rPr>
          <w:rFonts w:ascii="Times New Roman" w:hAnsi="Times New Roman" w:cs="Times New Roman"/>
          <w:spacing w:val="-2"/>
          <w:sz w:val="26"/>
          <w:szCs w:val="26"/>
        </w:rPr>
        <w:t xml:space="preserve">местности). Правила поведения в природе. Охрана природных </w:t>
      </w:r>
      <w:r w:rsidRPr="00EA6088">
        <w:rPr>
          <w:rFonts w:ascii="Times New Roman" w:hAnsi="Times New Roman" w:cs="Times New Roman"/>
          <w:sz w:val="26"/>
          <w:szCs w:val="26"/>
        </w:rPr>
        <w:t>богатств: воды, воздуха, полезных ископаемых, растительно</w:t>
      </w:r>
      <w:r w:rsidRPr="00EA6088">
        <w:rPr>
          <w:rFonts w:ascii="Times New Roman" w:hAnsi="Times New Roman" w:cs="Times New Roman"/>
          <w:spacing w:val="2"/>
          <w:sz w:val="26"/>
          <w:szCs w:val="26"/>
        </w:rPr>
        <w:t xml:space="preserve">го и животного мира. Заповедники, национальные парки, </w:t>
      </w:r>
      <w:r w:rsidRPr="00EA6088">
        <w:rPr>
          <w:rFonts w:ascii="Times New Roman" w:hAnsi="Times New Roman" w:cs="Times New Roman"/>
          <w:sz w:val="26"/>
          <w:szCs w:val="26"/>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Общее представление о строении тела человека. </w:t>
      </w:r>
      <w:proofErr w:type="gramStart"/>
      <w:r w:rsidRPr="00EA6088">
        <w:rPr>
          <w:rFonts w:ascii="Times New Roman" w:hAnsi="Times New Roman" w:cs="Times New Roman"/>
          <w:sz w:val="26"/>
          <w:szCs w:val="26"/>
        </w:rPr>
        <w:t xml:space="preserve">Системы </w:t>
      </w:r>
      <w:r w:rsidRPr="00EA6088">
        <w:rPr>
          <w:rFonts w:ascii="Times New Roman" w:hAnsi="Times New Roman" w:cs="Times New Roman"/>
          <w:spacing w:val="2"/>
          <w:sz w:val="26"/>
          <w:szCs w:val="26"/>
        </w:rPr>
        <w:t>органов (опорно-двигательная, пищеварительная, дыхатель</w:t>
      </w:r>
      <w:r w:rsidRPr="00EA6088">
        <w:rPr>
          <w:rFonts w:ascii="Times New Roman" w:hAnsi="Times New Roman" w:cs="Times New Roman"/>
          <w:sz w:val="26"/>
          <w:szCs w:val="26"/>
        </w:rPr>
        <w:t>ная, кровеносная, нервная, органы чувств), их роль в жизнедеятельности организма.</w:t>
      </w:r>
      <w:proofErr w:type="gramEnd"/>
      <w:r w:rsidRPr="00EA6088">
        <w:rPr>
          <w:rFonts w:ascii="Times New Roman" w:hAnsi="Times New Roman" w:cs="Times New Roman"/>
          <w:sz w:val="26"/>
          <w:szCs w:val="26"/>
        </w:rPr>
        <w:t xml:space="preserve"> Гигиена систем органов. Измерение </w:t>
      </w:r>
      <w:r w:rsidRPr="00EA6088">
        <w:rPr>
          <w:rFonts w:ascii="Times New Roman" w:hAnsi="Times New Roman" w:cs="Times New Roman"/>
          <w:spacing w:val="2"/>
          <w:sz w:val="26"/>
          <w:szCs w:val="26"/>
        </w:rPr>
        <w:t xml:space="preserve">температуры тела человека, частоты пульса. Личная ответственность каждого человека за состояние своего здоровья </w:t>
      </w:r>
      <w:r w:rsidRPr="00EA6088">
        <w:rPr>
          <w:rFonts w:ascii="Times New Roman" w:hAnsi="Times New Roman" w:cs="Times New Roman"/>
          <w:sz w:val="26"/>
          <w:szCs w:val="26"/>
        </w:rPr>
        <w:t>и здоровья окружающих его людей. Внимание, уважительное отношение к людям с ограниченными возможностями здоровья, забота о них.</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Человек и общество</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Общество - совокупность людей, которые объединены </w:t>
      </w:r>
      <w:r w:rsidRPr="00EA6088">
        <w:rPr>
          <w:rFonts w:ascii="Times New Roman" w:hAnsi="Times New Roman" w:cs="Times New Roman"/>
          <w:sz w:val="26"/>
          <w:szCs w:val="26"/>
        </w:rPr>
        <w:t>общей культурой и связаны друг с другом совместной дея</w:t>
      </w:r>
      <w:r w:rsidRPr="00EA6088">
        <w:rPr>
          <w:rFonts w:ascii="Times New Roman" w:hAnsi="Times New Roman" w:cs="Times New Roman"/>
          <w:spacing w:val="-4"/>
          <w:sz w:val="26"/>
          <w:szCs w:val="26"/>
        </w:rPr>
        <w:t>тельностью во имя общей цели. Духовно-нравственные и куль</w:t>
      </w:r>
      <w:r w:rsidRPr="00EA6088">
        <w:rPr>
          <w:rFonts w:ascii="Times New Roman" w:hAnsi="Times New Roman" w:cs="Times New Roman"/>
          <w:sz w:val="26"/>
          <w:szCs w:val="26"/>
        </w:rPr>
        <w:t>турные ценности - основа жизнеспособности общества.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Человек - член общества, носитель и создатель культуры. Понимание того, как складывается и развивается куль</w:t>
      </w:r>
      <w:r w:rsidRPr="00EA6088">
        <w:rPr>
          <w:rFonts w:ascii="Times New Roman" w:hAnsi="Times New Roman" w:cs="Times New Roman"/>
          <w:spacing w:val="2"/>
          <w:sz w:val="26"/>
          <w:szCs w:val="26"/>
        </w:rPr>
        <w:t xml:space="preserve">тура общества и каждого его члена. Общее представление о вкладе  в культуру человечества традиций и религиозных </w:t>
      </w:r>
      <w:r w:rsidRPr="00EA6088">
        <w:rPr>
          <w:rFonts w:ascii="Times New Roman" w:hAnsi="Times New Roman" w:cs="Times New Roman"/>
          <w:spacing w:val="-2"/>
          <w:sz w:val="26"/>
          <w:szCs w:val="26"/>
        </w:rPr>
        <w:t xml:space="preserve">воззрений разных народов. Взаимоотношения человека с </w:t>
      </w:r>
      <w:r w:rsidRPr="00EA6088">
        <w:rPr>
          <w:rFonts w:ascii="Times New Roman" w:hAnsi="Times New Roman" w:cs="Times New Roman"/>
          <w:spacing w:val="2"/>
          <w:sz w:val="26"/>
          <w:szCs w:val="26"/>
        </w:rPr>
        <w:t>дру</w:t>
      </w:r>
      <w:r w:rsidRPr="00EA6088">
        <w:rPr>
          <w:rFonts w:ascii="Times New Roman" w:hAnsi="Times New Roman" w:cs="Times New Roman"/>
          <w:sz w:val="26"/>
          <w:szCs w:val="26"/>
        </w:rPr>
        <w:t xml:space="preserve">гими людьми. Культура общения с представителями разных </w:t>
      </w:r>
      <w:r w:rsidRPr="00EA6088">
        <w:rPr>
          <w:rFonts w:ascii="Times New Roman" w:hAnsi="Times New Roman" w:cs="Times New Roman"/>
          <w:spacing w:val="2"/>
          <w:sz w:val="26"/>
          <w:szCs w:val="26"/>
        </w:rPr>
        <w:t xml:space="preserve">национальностей, социальных групп: проявление уважения, </w:t>
      </w:r>
      <w:r w:rsidRPr="00EA6088">
        <w:rPr>
          <w:rFonts w:ascii="Times New Roman" w:hAnsi="Times New Roman" w:cs="Times New Roman"/>
          <w:sz w:val="26"/>
          <w:szCs w:val="26"/>
        </w:rPr>
        <w:t xml:space="preserve">взаимопомощи, умения прислушиваться к чужому мнению.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Семья — самое близкое окружение человека. Семейные </w:t>
      </w:r>
      <w:r w:rsidRPr="00EA6088">
        <w:rPr>
          <w:rFonts w:ascii="Times New Roman" w:hAnsi="Times New Roman" w:cs="Times New Roman"/>
          <w:sz w:val="26"/>
          <w:szCs w:val="26"/>
        </w:rPr>
        <w:t xml:space="preserve">традиции. Взаимоотношения в семье и взаимопомощь членов семьи. Оказание посильной </w:t>
      </w:r>
      <w:r w:rsidRPr="00EA6088">
        <w:rPr>
          <w:rFonts w:ascii="Times New Roman" w:hAnsi="Times New Roman" w:cs="Times New Roman"/>
          <w:sz w:val="26"/>
          <w:szCs w:val="26"/>
        </w:rPr>
        <w:lastRenderedPageBreak/>
        <w:t xml:space="preserve">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Правила поведения в школе, на уроке. Обращение к учителю. </w:t>
      </w:r>
      <w:r w:rsidRPr="00EA6088">
        <w:rPr>
          <w:rFonts w:ascii="Times New Roman" w:hAnsi="Times New Roman" w:cs="Times New Roman"/>
          <w:spacing w:val="2"/>
          <w:sz w:val="26"/>
          <w:szCs w:val="26"/>
        </w:rPr>
        <w:t xml:space="preserve">Классный, школьный </w:t>
      </w:r>
      <w:r w:rsidRPr="00EA6088">
        <w:rPr>
          <w:rFonts w:ascii="Times New Roman" w:hAnsi="Times New Roman" w:cs="Times New Roman"/>
          <w:sz w:val="26"/>
          <w:szCs w:val="26"/>
        </w:rPr>
        <w:t>коллектив, совместная учёба, игры, отдых. Составление режима дня школьника.</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Друзья, взаимоотношения между ними; ценность друж</w:t>
      </w:r>
      <w:r w:rsidRPr="00EA6088">
        <w:rPr>
          <w:rFonts w:ascii="Times New Roman" w:hAnsi="Times New Roman" w:cs="Times New Roman"/>
          <w:sz w:val="26"/>
          <w:szCs w:val="26"/>
        </w:rPr>
        <w:t xml:space="preserve">бы, согласия, взаимной помощи. Правила взаимоотношений </w:t>
      </w:r>
      <w:proofErr w:type="gramStart"/>
      <w:r w:rsidRPr="00EA6088">
        <w:rPr>
          <w:rFonts w:ascii="Times New Roman" w:hAnsi="Times New Roman" w:cs="Times New Roman"/>
          <w:sz w:val="26"/>
          <w:szCs w:val="26"/>
        </w:rPr>
        <w:t>со</w:t>
      </w:r>
      <w:proofErr w:type="gramEnd"/>
      <w:r w:rsidRPr="00EA6088">
        <w:rPr>
          <w:rFonts w:ascii="Times New Roman" w:hAnsi="Times New Roman" w:cs="Times New Roman"/>
          <w:sz w:val="26"/>
          <w:szCs w:val="26"/>
        </w:rPr>
        <w:t xml:space="preserve"> взрослыми, сверстниками, культура поведения в школе и других общественных местах. Внимание к сверстникам, од</w:t>
      </w:r>
      <w:r w:rsidRPr="00EA6088">
        <w:rPr>
          <w:rFonts w:ascii="Times New Roman" w:hAnsi="Times New Roman" w:cs="Times New Roman"/>
          <w:spacing w:val="2"/>
          <w:sz w:val="26"/>
          <w:szCs w:val="26"/>
        </w:rPr>
        <w:t>ноклассникам.</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Общественный транспорт. Транспорт города или села. Наземный, воздушный и водный транспорт. Правила пользования транспортом. </w:t>
      </w:r>
    </w:p>
    <w:p w:rsidR="00AB4472" w:rsidRPr="00EA6088" w:rsidRDefault="00AB4472" w:rsidP="00EA6088">
      <w:pPr>
        <w:pStyle w:val="ab"/>
        <w:spacing w:line="360" w:lineRule="auto"/>
        <w:ind w:firstLine="567"/>
        <w:rPr>
          <w:rFonts w:ascii="Times New Roman" w:hAnsi="Times New Roman" w:cs="Times New Roman"/>
          <w:iCs/>
          <w:spacing w:val="-2"/>
          <w:sz w:val="26"/>
          <w:szCs w:val="26"/>
        </w:rPr>
      </w:pPr>
      <w:r w:rsidRPr="00EA6088">
        <w:rPr>
          <w:rFonts w:ascii="Times New Roman" w:hAnsi="Times New Roman" w:cs="Times New Roman"/>
          <w:iCs/>
          <w:spacing w:val="2"/>
          <w:sz w:val="26"/>
          <w:szCs w:val="26"/>
        </w:rPr>
        <w:t xml:space="preserve">Средства массовой информации: радио, телевидение, </w:t>
      </w:r>
      <w:r w:rsidRPr="00EA6088">
        <w:rPr>
          <w:rFonts w:ascii="Times New Roman" w:hAnsi="Times New Roman" w:cs="Times New Roman"/>
          <w:iCs/>
          <w:spacing w:val="-2"/>
          <w:sz w:val="26"/>
          <w:szCs w:val="26"/>
        </w:rPr>
        <w:t xml:space="preserve">пресса, Интернет.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Наша Родина — Россия, Российская Федерация. Ценност</w:t>
      </w:r>
      <w:r w:rsidRPr="00EA6088">
        <w:rPr>
          <w:rFonts w:ascii="Times New Roman" w:hAnsi="Times New Roman" w:cs="Times New Roman"/>
          <w:spacing w:val="2"/>
          <w:sz w:val="26"/>
          <w:szCs w:val="26"/>
        </w:rPr>
        <w:t xml:space="preserve">но-смысловое содержание понятий «Родина», «Отечество», </w:t>
      </w:r>
      <w:r w:rsidRPr="00EA6088">
        <w:rPr>
          <w:rFonts w:ascii="Times New Roman" w:hAnsi="Times New Roman" w:cs="Times New Roman"/>
          <w:sz w:val="26"/>
          <w:szCs w:val="26"/>
        </w:rPr>
        <w:t>«Отчизна». Государственная символика России: Государствен</w:t>
      </w:r>
      <w:r w:rsidRPr="00EA6088">
        <w:rPr>
          <w:rFonts w:ascii="Times New Roman" w:hAnsi="Times New Roman" w:cs="Times New Roman"/>
          <w:spacing w:val="2"/>
          <w:sz w:val="26"/>
          <w:szCs w:val="26"/>
        </w:rPr>
        <w:t>ный герб России, Государственный флаг России, Государ</w:t>
      </w:r>
      <w:r w:rsidRPr="00EA6088">
        <w:rPr>
          <w:rFonts w:ascii="Times New Roman" w:hAnsi="Times New Roman" w:cs="Times New Roman"/>
          <w:sz w:val="26"/>
          <w:szCs w:val="26"/>
        </w:rPr>
        <w:t>ственный гимн России; правила поведения при прослуши</w:t>
      </w:r>
      <w:r w:rsidRPr="00EA6088">
        <w:rPr>
          <w:rFonts w:ascii="Times New Roman" w:hAnsi="Times New Roman" w:cs="Times New Roman"/>
          <w:spacing w:val="2"/>
          <w:sz w:val="26"/>
          <w:szCs w:val="26"/>
        </w:rPr>
        <w:t xml:space="preserve">вании гимна. Конституция - Основной закон Российской </w:t>
      </w:r>
      <w:r w:rsidRPr="00EA6088">
        <w:rPr>
          <w:rFonts w:ascii="Times New Roman" w:hAnsi="Times New Roman" w:cs="Times New Roman"/>
          <w:sz w:val="26"/>
          <w:szCs w:val="26"/>
        </w:rPr>
        <w:t>Федерации. Права ребёнка.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Президент Российской Федерации — глава государства. </w:t>
      </w:r>
      <w:r w:rsidRPr="00EA6088">
        <w:rPr>
          <w:rFonts w:ascii="Times New Roman" w:hAnsi="Times New Roman" w:cs="Times New Roman"/>
          <w:sz w:val="26"/>
          <w:szCs w:val="26"/>
        </w:rPr>
        <w:t>Ответственность главы государства за социальное и духовно-нравственное благополучие граждан.</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Праздник в жизни общества как средство укрепления об</w:t>
      </w:r>
      <w:r w:rsidRPr="00EA6088">
        <w:rPr>
          <w:rFonts w:ascii="Times New Roman" w:hAnsi="Times New Roman" w:cs="Times New Roman"/>
          <w:spacing w:val="2"/>
          <w:sz w:val="26"/>
          <w:szCs w:val="26"/>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EA6088">
        <w:rPr>
          <w:rFonts w:ascii="Times New Roman" w:hAnsi="Times New Roman" w:cs="Times New Roman"/>
          <w:sz w:val="26"/>
          <w:szCs w:val="26"/>
        </w:rPr>
        <w:t xml:space="preserve"> День народного единства, День Конституции. Праздники и </w:t>
      </w:r>
      <w:r w:rsidRPr="00EA6088">
        <w:rPr>
          <w:rFonts w:ascii="Times New Roman" w:hAnsi="Times New Roman" w:cs="Times New Roman"/>
          <w:spacing w:val="2"/>
          <w:sz w:val="26"/>
          <w:szCs w:val="26"/>
        </w:rPr>
        <w:t xml:space="preserve">памятные даты своего региона. Оформление плаката или </w:t>
      </w:r>
      <w:r w:rsidRPr="00EA6088">
        <w:rPr>
          <w:rFonts w:ascii="Times New Roman" w:hAnsi="Times New Roman" w:cs="Times New Roman"/>
          <w:sz w:val="26"/>
          <w:szCs w:val="26"/>
        </w:rPr>
        <w:t>стенной газеты к общественному празднику.</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Россия на карте, государственная граница России.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Москва — столица России. </w:t>
      </w:r>
      <w:r w:rsidRPr="00EA6088">
        <w:rPr>
          <w:rFonts w:ascii="Times New Roman" w:hAnsi="Times New Roman" w:cs="Times New Roman"/>
          <w:spacing w:val="2"/>
          <w:sz w:val="26"/>
          <w:szCs w:val="26"/>
        </w:rPr>
        <w:t>Достопримечательности Москвы: Кремль, Красная площадь, Большой театр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Расположение Москвы на карте.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Города России. Санкт-Петербург: достопримечательности</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 xml:space="preserve">(Зимний дворец, памятник Петру I — Медный всадник, </w:t>
      </w:r>
      <w:r w:rsidRPr="00EA6088">
        <w:rPr>
          <w:rFonts w:ascii="Times New Roman" w:hAnsi="Times New Roman" w:cs="Times New Roman"/>
          <w:iCs/>
          <w:sz w:val="26"/>
          <w:szCs w:val="26"/>
        </w:rPr>
        <w:t>раз</w:t>
      </w:r>
      <w:r w:rsidRPr="00EA6088">
        <w:rPr>
          <w:rFonts w:ascii="Times New Roman" w:hAnsi="Times New Roman" w:cs="Times New Roman"/>
          <w:iCs/>
          <w:spacing w:val="2"/>
          <w:sz w:val="26"/>
          <w:szCs w:val="26"/>
        </w:rPr>
        <w:t>водные мосты через Неву</w:t>
      </w:r>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города Золотого кольца </w:t>
      </w:r>
      <w:r w:rsidRPr="00EA6088">
        <w:rPr>
          <w:rFonts w:ascii="Times New Roman" w:hAnsi="Times New Roman" w:cs="Times New Roman"/>
          <w:sz w:val="26"/>
          <w:szCs w:val="26"/>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 xml:space="preserve">Россия — многонациональная страна. Народы, населяющие Россию, их обычаи, характерные особенности быта (по </w:t>
      </w:r>
      <w:r w:rsidRPr="00EA6088">
        <w:rPr>
          <w:rFonts w:ascii="Times New Roman" w:hAnsi="Times New Roman" w:cs="Times New Roman"/>
          <w:spacing w:val="2"/>
          <w:sz w:val="26"/>
          <w:szCs w:val="26"/>
        </w:rPr>
        <w:t xml:space="preserve">выбору).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Родной край — частица России. </w:t>
      </w:r>
      <w:proofErr w:type="gramStart"/>
      <w:r w:rsidRPr="00EA6088">
        <w:rPr>
          <w:rFonts w:ascii="Times New Roman" w:hAnsi="Times New Roman" w:cs="Times New Roman"/>
          <w:sz w:val="26"/>
          <w:szCs w:val="26"/>
        </w:rPr>
        <w:t>Родной город (населён</w:t>
      </w:r>
      <w:r w:rsidRPr="00EA6088">
        <w:rPr>
          <w:rFonts w:ascii="Times New Roman" w:hAnsi="Times New Roman" w:cs="Times New Roman"/>
          <w:spacing w:val="2"/>
          <w:sz w:val="26"/>
          <w:szCs w:val="26"/>
        </w:rPr>
        <w:t xml:space="preserve">ный пункт), регион (область, край, республика): название, </w:t>
      </w:r>
      <w:r w:rsidRPr="00EA6088">
        <w:rPr>
          <w:rFonts w:ascii="Times New Roman" w:hAnsi="Times New Roman" w:cs="Times New Roman"/>
          <w:sz w:val="26"/>
          <w:szCs w:val="26"/>
        </w:rPr>
        <w:t>основные достопримечательности; музеи, театры, спортивные комплексы и</w:t>
      </w:r>
      <w:r w:rsidRPr="00EA6088">
        <w:rPr>
          <w:rFonts w:ascii="Times New Roman" w:hAnsi="Times New Roman" w:cs="Times New Roman"/>
          <w:sz w:val="26"/>
          <w:szCs w:val="26"/>
        </w:rPr>
        <w:t> </w:t>
      </w:r>
      <w:r w:rsidRPr="00EA6088">
        <w:rPr>
          <w:rFonts w:ascii="Times New Roman" w:hAnsi="Times New Roman" w:cs="Times New Roman"/>
          <w:sz w:val="26"/>
          <w:szCs w:val="26"/>
        </w:rPr>
        <w:t>пр.</w:t>
      </w:r>
      <w:proofErr w:type="gramEnd"/>
      <w:r w:rsidRPr="00EA6088">
        <w:rPr>
          <w:rFonts w:ascii="Times New Roman" w:hAnsi="Times New Roman" w:cs="Times New Roman"/>
          <w:sz w:val="26"/>
          <w:szCs w:val="26"/>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Правила безопасной жизни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Ценность здоровья и здорового образа жизни.</w:t>
      </w:r>
    </w:p>
    <w:p w:rsidR="00AB4472" w:rsidRPr="00EA6088" w:rsidRDefault="00AB4472" w:rsidP="00EA6088">
      <w:pPr>
        <w:pStyle w:val="ab"/>
        <w:spacing w:line="360" w:lineRule="auto"/>
        <w:ind w:firstLine="567"/>
        <w:rPr>
          <w:rFonts w:ascii="Times New Roman" w:hAnsi="Times New Roman" w:cs="Times New Roman"/>
          <w:i/>
          <w:sz w:val="26"/>
          <w:szCs w:val="26"/>
        </w:rPr>
      </w:pPr>
      <w:r w:rsidRPr="00EA6088">
        <w:rPr>
          <w:rFonts w:ascii="Times New Roman" w:hAnsi="Times New Roman" w:cs="Times New Roman"/>
          <w:spacing w:val="2"/>
          <w:sz w:val="26"/>
          <w:szCs w:val="26"/>
        </w:rPr>
        <w:t>Режим дня школьника, чередование труда и отдыха в</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 xml:space="preserve">режиме дня; личная гигиена. Физическая культура, закаливание, игры на воздухе как условие сохранения и укрепления </w:t>
      </w:r>
      <w:r w:rsidRPr="00EA6088">
        <w:rPr>
          <w:rFonts w:ascii="Times New Roman" w:hAnsi="Times New Roman" w:cs="Times New Roman"/>
          <w:spacing w:val="2"/>
          <w:sz w:val="26"/>
          <w:szCs w:val="26"/>
        </w:rPr>
        <w:t>здоровья. Личная ответственность каждого человека за со</w:t>
      </w:r>
      <w:r w:rsidRPr="00EA6088">
        <w:rPr>
          <w:rFonts w:ascii="Times New Roman" w:hAnsi="Times New Roman" w:cs="Times New Roman"/>
          <w:sz w:val="26"/>
          <w:szCs w:val="26"/>
        </w:rPr>
        <w:t xml:space="preserve">хранение и укрепление своего физического и нравственного здоровья. Номера телефонов экстренной помощи. Первая </w:t>
      </w:r>
      <w:r w:rsidRPr="00EA6088">
        <w:rPr>
          <w:rFonts w:ascii="Times New Roman" w:hAnsi="Times New Roman" w:cs="Times New Roman"/>
          <w:spacing w:val="2"/>
          <w:sz w:val="26"/>
          <w:szCs w:val="26"/>
        </w:rPr>
        <w:t xml:space="preserve">помощь при лёгких травмах </w:t>
      </w:r>
      <w:r w:rsidRPr="00EA6088">
        <w:rPr>
          <w:rFonts w:ascii="Times New Roman" w:hAnsi="Times New Roman" w:cs="Times New Roman"/>
          <w:i/>
          <w:spacing w:val="2"/>
          <w:sz w:val="26"/>
          <w:szCs w:val="26"/>
        </w:rPr>
        <w:t>(</w:t>
      </w:r>
      <w:r w:rsidRPr="00EA6088">
        <w:rPr>
          <w:rFonts w:ascii="Times New Roman" w:hAnsi="Times New Roman" w:cs="Times New Roman"/>
          <w:i/>
          <w:iCs/>
          <w:spacing w:val="2"/>
          <w:sz w:val="26"/>
          <w:szCs w:val="26"/>
        </w:rPr>
        <w:t>ушиб</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порез</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ожог</w:t>
      </w:r>
      <w:r w:rsidRPr="00EA6088">
        <w:rPr>
          <w:rFonts w:ascii="Times New Roman" w:hAnsi="Times New Roman" w:cs="Times New Roman"/>
          <w:i/>
          <w:spacing w:val="2"/>
          <w:sz w:val="26"/>
          <w:szCs w:val="26"/>
        </w:rPr>
        <w:t xml:space="preserve">), </w:t>
      </w:r>
      <w:r w:rsidRPr="00EA6088">
        <w:rPr>
          <w:rFonts w:ascii="Times New Roman" w:hAnsi="Times New Roman" w:cs="Times New Roman"/>
          <w:iCs/>
          <w:spacing w:val="2"/>
          <w:sz w:val="26"/>
          <w:szCs w:val="26"/>
        </w:rPr>
        <w:t>обмора</w:t>
      </w:r>
      <w:r w:rsidRPr="00EA6088">
        <w:rPr>
          <w:rFonts w:ascii="Times New Roman" w:hAnsi="Times New Roman" w:cs="Times New Roman"/>
          <w:iCs/>
          <w:sz w:val="26"/>
          <w:szCs w:val="26"/>
        </w:rPr>
        <w:t>живании</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перегреве</w:t>
      </w:r>
      <w:r w:rsidRPr="00EA6088">
        <w:rPr>
          <w:rFonts w:ascii="Times New Roman" w:hAnsi="Times New Roman" w:cs="Times New Roman"/>
          <w:sz w:val="26"/>
          <w:szCs w:val="26"/>
        </w:rPr>
        <w:t>.</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Дорога от дома до школы, правила безопасного поведения </w:t>
      </w:r>
      <w:r w:rsidRPr="00EA6088">
        <w:rPr>
          <w:rFonts w:ascii="Times New Roman" w:hAnsi="Times New Roman" w:cs="Times New Roman"/>
          <w:spacing w:val="2"/>
          <w:sz w:val="26"/>
          <w:szCs w:val="26"/>
        </w:rPr>
        <w:t>на дорогах, в лесу, на водоёме в разное время года. Пра</w:t>
      </w:r>
      <w:r w:rsidRPr="00EA6088">
        <w:rPr>
          <w:rFonts w:ascii="Times New Roman" w:hAnsi="Times New Roman" w:cs="Times New Roman"/>
          <w:sz w:val="26"/>
          <w:szCs w:val="26"/>
        </w:rPr>
        <w:t>вила пожарной безопасности, основные правила обращения с газом, электричеством, водой.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Правила безопасного поведения в природе.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Забота о здоровье и безопасности окружающих людей — нравственный долг каждого человека.</w:t>
      </w:r>
    </w:p>
    <w:p w:rsidR="00AB4472" w:rsidRPr="00EA6088" w:rsidRDefault="00AB4472" w:rsidP="00EA6088">
      <w:pPr>
        <w:pStyle w:val="ab"/>
        <w:spacing w:line="360" w:lineRule="auto"/>
        <w:ind w:firstLine="567"/>
        <w:rPr>
          <w:rFonts w:ascii="Times New Roman" w:hAnsi="Times New Roman" w:cs="Times New Roman"/>
          <w:b/>
          <w:spacing w:val="2"/>
          <w:sz w:val="26"/>
          <w:szCs w:val="26"/>
        </w:rPr>
      </w:pPr>
      <w:r w:rsidRPr="00EA6088">
        <w:rPr>
          <w:rFonts w:ascii="Times New Roman" w:hAnsi="Times New Roman" w:cs="Times New Roman"/>
          <w:b/>
          <w:spacing w:val="2"/>
          <w:sz w:val="26"/>
          <w:szCs w:val="26"/>
        </w:rPr>
        <w:lastRenderedPageBreak/>
        <w:t>7.Основы религиозных культур и светской этики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Россия — наша Родина.</w:t>
      </w:r>
    </w:p>
    <w:p w:rsidR="00AB4472" w:rsidRPr="00EA6088" w:rsidRDefault="00AB4472" w:rsidP="00EA6088">
      <w:pPr>
        <w:pStyle w:val="ab"/>
        <w:spacing w:line="360" w:lineRule="auto"/>
        <w:ind w:firstLine="567"/>
        <w:rPr>
          <w:rFonts w:ascii="Times New Roman" w:hAnsi="Times New Roman" w:cs="Times New Roman"/>
          <w:spacing w:val="-3"/>
          <w:sz w:val="26"/>
          <w:szCs w:val="26"/>
        </w:rPr>
      </w:pPr>
      <w:r w:rsidRPr="00EA6088">
        <w:rPr>
          <w:rFonts w:ascii="Times New Roman" w:hAnsi="Times New Roman" w:cs="Times New Roman"/>
          <w:sz w:val="26"/>
          <w:szCs w:val="26"/>
        </w:rPr>
        <w:t xml:space="preserve">Культура и религия. </w:t>
      </w:r>
      <w:r w:rsidRPr="00EA6088">
        <w:rPr>
          <w:rFonts w:ascii="Times New Roman" w:hAnsi="Times New Roman" w:cs="Times New Roman"/>
          <w:spacing w:val="-3"/>
          <w:sz w:val="26"/>
          <w:szCs w:val="26"/>
        </w:rPr>
        <w:t xml:space="preserve">Праздники в религиях мира. </w:t>
      </w:r>
    </w:p>
    <w:p w:rsidR="00AB4472" w:rsidRPr="00EA6088" w:rsidRDefault="00AB4472" w:rsidP="00EA6088">
      <w:pPr>
        <w:pStyle w:val="ab"/>
        <w:spacing w:line="360" w:lineRule="auto"/>
        <w:ind w:firstLine="567"/>
        <w:rPr>
          <w:rFonts w:ascii="Times New Roman" w:hAnsi="Times New Roman" w:cs="Times New Roman"/>
          <w:spacing w:val="-3"/>
          <w:sz w:val="26"/>
          <w:szCs w:val="26"/>
        </w:rPr>
      </w:pPr>
      <w:r w:rsidRPr="00EA6088">
        <w:rPr>
          <w:rFonts w:ascii="Times New Roman" w:hAnsi="Times New Roman" w:cs="Times New Roman"/>
          <w:spacing w:val="-3"/>
          <w:sz w:val="26"/>
          <w:szCs w:val="26"/>
        </w:rPr>
        <w:t>Представление о светской этике, об отечественных традиционных религиях, их роли в культуре, истории и современности России.</w:t>
      </w:r>
    </w:p>
    <w:p w:rsidR="00AB4472" w:rsidRPr="00EA6088" w:rsidRDefault="00AB4472" w:rsidP="00EA6088">
      <w:pPr>
        <w:pStyle w:val="ab"/>
        <w:spacing w:line="360" w:lineRule="auto"/>
        <w:ind w:firstLine="567"/>
        <w:rPr>
          <w:rFonts w:ascii="Times New Roman" w:hAnsi="Times New Roman" w:cs="Times New Roman"/>
          <w:spacing w:val="-3"/>
          <w:sz w:val="26"/>
          <w:szCs w:val="26"/>
        </w:rPr>
      </w:pPr>
      <w:r w:rsidRPr="00EA6088">
        <w:rPr>
          <w:rFonts w:ascii="Times New Roman" w:hAnsi="Times New Roman" w:cs="Times New Roman"/>
          <w:spacing w:val="-3"/>
          <w:sz w:val="26"/>
          <w:szCs w:val="26"/>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AB4472" w:rsidRPr="00EA6088" w:rsidRDefault="00AB4472" w:rsidP="00EA6088">
      <w:pPr>
        <w:pStyle w:val="ab"/>
        <w:shd w:val="clear" w:color="auto" w:fill="FFFFFF"/>
        <w:spacing w:line="360" w:lineRule="auto"/>
        <w:ind w:firstLine="567"/>
        <w:rPr>
          <w:rFonts w:ascii="Times New Roman" w:hAnsi="Times New Roman" w:cs="Times New Roman"/>
          <w:spacing w:val="-3"/>
          <w:sz w:val="26"/>
          <w:szCs w:val="26"/>
        </w:rPr>
      </w:pPr>
      <w:r w:rsidRPr="00EA6088">
        <w:rPr>
          <w:rFonts w:ascii="Times New Roman" w:hAnsi="Times New Roman" w:cs="Times New Roman"/>
          <w:sz w:val="26"/>
          <w:szCs w:val="26"/>
        </w:rPr>
        <w:t xml:space="preserve">Семья, семейные ценности. Долг, свобода, ответственность, </w:t>
      </w:r>
      <w:r w:rsidRPr="00EA6088">
        <w:rPr>
          <w:rFonts w:ascii="Times New Roman" w:hAnsi="Times New Roman" w:cs="Times New Roman"/>
          <w:spacing w:val="-3"/>
          <w:sz w:val="26"/>
          <w:szCs w:val="26"/>
        </w:rPr>
        <w:t xml:space="preserve">учение и труд. </w:t>
      </w:r>
      <w:proofErr w:type="gramStart"/>
      <w:r w:rsidRPr="00EA6088">
        <w:rPr>
          <w:rFonts w:ascii="Times New Roman" w:hAnsi="Times New Roman" w:cs="Times New Roman"/>
          <w:spacing w:val="-3"/>
          <w:sz w:val="26"/>
          <w:szCs w:val="26"/>
        </w:rPr>
        <w:t>Милосердие, забота о слабых, взаимопомощь, социальные проблемы общества и отношение к ним разных религий.</w:t>
      </w:r>
      <w:proofErr w:type="gramEnd"/>
      <w:r w:rsidRPr="00EA6088">
        <w:rPr>
          <w:rFonts w:ascii="Times New Roman" w:hAnsi="Times New Roman" w:cs="Times New Roman"/>
          <w:spacing w:val="-3"/>
          <w:sz w:val="26"/>
          <w:szCs w:val="26"/>
        </w:rPr>
        <w:t xml:space="preserve"> Любовь и уважение к Отечеству.</w:t>
      </w:r>
    </w:p>
    <w:p w:rsidR="00AB4472" w:rsidRPr="00EA6088" w:rsidRDefault="00AB4472" w:rsidP="00EA6088">
      <w:pPr>
        <w:pStyle w:val="ab"/>
        <w:spacing w:line="360" w:lineRule="auto"/>
        <w:ind w:firstLine="567"/>
        <w:rPr>
          <w:rFonts w:ascii="Times New Roman" w:hAnsi="Times New Roman" w:cs="Times New Roman"/>
          <w:b/>
          <w:sz w:val="26"/>
          <w:szCs w:val="26"/>
        </w:rPr>
      </w:pPr>
      <w:r w:rsidRPr="00EA6088">
        <w:rPr>
          <w:rFonts w:ascii="Times New Roman" w:hAnsi="Times New Roman" w:cs="Times New Roman"/>
          <w:b/>
          <w:sz w:val="26"/>
          <w:szCs w:val="26"/>
        </w:rPr>
        <w:t>8. Изобразительное искусство</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Виды художественной деятельности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Рисунок. </w:t>
      </w:r>
      <w:proofErr w:type="gramStart"/>
      <w:r w:rsidRPr="00EA6088">
        <w:rPr>
          <w:rFonts w:ascii="Times New Roman" w:hAnsi="Times New Roman" w:cs="Times New Roman"/>
          <w:sz w:val="26"/>
          <w:szCs w:val="26"/>
        </w:rPr>
        <w:t>Материалы для рисунка: карандаш, ручка, фломастер, уголь, пастель, мелки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Приёмы работы с различными графическими материалами.</w:t>
      </w:r>
      <w:proofErr w:type="gramEnd"/>
      <w:r w:rsidRPr="00EA6088">
        <w:rPr>
          <w:rFonts w:ascii="Times New Roman" w:hAnsi="Times New Roman" w:cs="Times New Roman"/>
          <w:sz w:val="26"/>
          <w:szCs w:val="26"/>
        </w:rPr>
        <w:t xml:space="preserve"> Роль рисунка в искусстве: основная и вспомогательная. Красота и разнообразие </w:t>
      </w:r>
      <w:r w:rsidRPr="00EA6088">
        <w:rPr>
          <w:rFonts w:ascii="Times New Roman" w:hAnsi="Times New Roman" w:cs="Times New Roman"/>
          <w:spacing w:val="2"/>
          <w:sz w:val="26"/>
          <w:szCs w:val="26"/>
        </w:rPr>
        <w:t xml:space="preserve">природы, человека, зданий, предметов, выраженные средствами рисунка. Изображение деревьев, птиц, животных: </w:t>
      </w:r>
      <w:r w:rsidRPr="00EA6088">
        <w:rPr>
          <w:rFonts w:ascii="Times New Roman" w:hAnsi="Times New Roman" w:cs="Times New Roman"/>
          <w:sz w:val="26"/>
          <w:szCs w:val="26"/>
        </w:rPr>
        <w:t>общие и характерные черты.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Живопись. </w:t>
      </w:r>
      <w:r w:rsidRPr="00EA6088">
        <w:rPr>
          <w:rFonts w:ascii="Times New Roman" w:hAnsi="Times New Roman" w:cs="Times New Roman"/>
          <w:spacing w:val="2"/>
          <w:sz w:val="26"/>
          <w:szCs w:val="26"/>
        </w:rPr>
        <w:t xml:space="preserve">Живописные материалы. Красота и разнообразие природы, человека, зданий, предметов, выраженные </w:t>
      </w:r>
      <w:r w:rsidRPr="00EA6088">
        <w:rPr>
          <w:rFonts w:ascii="Times New Roman" w:hAnsi="Times New Roman" w:cs="Times New Roman"/>
          <w:sz w:val="26"/>
          <w:szCs w:val="26"/>
        </w:rPr>
        <w:t xml:space="preserve">средствами живописи. Цвет – основа языка живописи.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Выбор средств художественной выразительности для создания живописного образа в соответствии с поставленными </w:t>
      </w:r>
      <w:r w:rsidRPr="00EA6088">
        <w:rPr>
          <w:rFonts w:ascii="Times New Roman" w:hAnsi="Times New Roman" w:cs="Times New Roman"/>
          <w:sz w:val="26"/>
          <w:szCs w:val="26"/>
        </w:rPr>
        <w:t xml:space="preserve">задачами.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Скульптура. </w:t>
      </w:r>
      <w:r w:rsidRPr="00EA6088">
        <w:rPr>
          <w:rFonts w:ascii="Times New Roman" w:hAnsi="Times New Roman" w:cs="Times New Roman"/>
          <w:spacing w:val="2"/>
          <w:sz w:val="26"/>
          <w:szCs w:val="26"/>
        </w:rPr>
        <w:t xml:space="preserve">Материалы скульптуры и их роль в создании выразительного образа. Элементарные приёмы работы </w:t>
      </w:r>
      <w:r w:rsidRPr="00EA6088">
        <w:rPr>
          <w:rFonts w:ascii="Times New Roman" w:hAnsi="Times New Roman" w:cs="Times New Roman"/>
          <w:sz w:val="26"/>
          <w:szCs w:val="26"/>
        </w:rPr>
        <w:t xml:space="preserve">с пластическими скульптурными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глина — раскатывание, </w:t>
      </w:r>
      <w:r w:rsidRPr="00EA6088">
        <w:rPr>
          <w:rFonts w:ascii="Times New Roman" w:hAnsi="Times New Roman" w:cs="Times New Roman"/>
          <w:sz w:val="26"/>
          <w:szCs w:val="26"/>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lastRenderedPageBreak/>
        <w:t xml:space="preserve">Художественное конструирование и дизайн. </w:t>
      </w:r>
      <w:r w:rsidRPr="00EA6088">
        <w:rPr>
          <w:rFonts w:ascii="Times New Roman" w:hAnsi="Times New Roman" w:cs="Times New Roman"/>
          <w:sz w:val="26"/>
          <w:szCs w:val="26"/>
        </w:rPr>
        <w:t>Разнообразие материалов для художественного конструирования и моделирования (пластилин, бумага, картон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Элементарные приёмы работы с различными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 раскатывание, набор </w:t>
      </w:r>
      <w:r w:rsidRPr="00EA6088">
        <w:rPr>
          <w:rFonts w:ascii="Times New Roman" w:hAnsi="Times New Roman" w:cs="Times New Roman"/>
          <w:sz w:val="26"/>
          <w:szCs w:val="26"/>
        </w:rPr>
        <w:t xml:space="preserve">объёма, вытягивание формы; бумага и картон — сгибание, </w:t>
      </w:r>
      <w:r w:rsidRPr="00EA6088">
        <w:rPr>
          <w:rFonts w:ascii="Times New Roman" w:hAnsi="Times New Roman" w:cs="Times New Roman"/>
          <w:spacing w:val="2"/>
          <w:sz w:val="26"/>
          <w:szCs w:val="26"/>
        </w:rPr>
        <w:t xml:space="preserve">вырезание). Представление о возможностях использования </w:t>
      </w:r>
      <w:r w:rsidRPr="00EA6088">
        <w:rPr>
          <w:rFonts w:ascii="Times New Roman" w:hAnsi="Times New Roman" w:cs="Times New Roman"/>
          <w:sz w:val="26"/>
          <w:szCs w:val="26"/>
        </w:rPr>
        <w:t>навыков художественного конструирования и моделирования в жизни человека.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4"/>
          <w:sz w:val="26"/>
          <w:szCs w:val="26"/>
        </w:rPr>
        <w:t xml:space="preserve">Декоративно-прикладное искусство. </w:t>
      </w:r>
      <w:r w:rsidRPr="00EA6088">
        <w:rPr>
          <w:rFonts w:ascii="Times New Roman" w:hAnsi="Times New Roman" w:cs="Times New Roman"/>
          <w:spacing w:val="-4"/>
          <w:sz w:val="26"/>
          <w:szCs w:val="26"/>
        </w:rPr>
        <w:t>Истоки декоративно</w:t>
      </w:r>
      <w:r w:rsidRPr="00EA6088">
        <w:rPr>
          <w:rFonts w:ascii="Times New Roman" w:hAnsi="Times New Roman" w:cs="Times New Roman"/>
          <w:spacing w:val="-4"/>
          <w:sz w:val="26"/>
          <w:szCs w:val="26"/>
        </w:rPr>
        <w:softHyphen/>
      </w:r>
      <w:r w:rsidRPr="00EA6088">
        <w:rPr>
          <w:rFonts w:ascii="Times New Roman" w:hAnsi="Times New Roman" w:cs="Times New Roman"/>
          <w:spacing w:val="-4"/>
          <w:sz w:val="26"/>
          <w:szCs w:val="26"/>
        </w:rPr>
        <w:br/>
      </w:r>
      <w:r w:rsidRPr="00EA6088">
        <w:rPr>
          <w:rFonts w:ascii="Times New Roman" w:hAnsi="Times New Roman" w:cs="Times New Roman"/>
          <w:sz w:val="26"/>
          <w:szCs w:val="26"/>
        </w:rPr>
        <w:t xml:space="preserve">прикладного искусства и его роль в жизни человека. </w:t>
      </w:r>
      <w:proofErr w:type="gramStart"/>
      <w:r w:rsidRPr="00EA6088">
        <w:rPr>
          <w:rFonts w:ascii="Times New Roman" w:hAnsi="Times New Roman" w:cs="Times New Roman"/>
          <w:sz w:val="26"/>
          <w:szCs w:val="26"/>
        </w:rPr>
        <w:t xml:space="preserve">Понятие о синтетичном характере народной культуры (украшение </w:t>
      </w:r>
      <w:r w:rsidRPr="00EA6088">
        <w:rPr>
          <w:rFonts w:ascii="Times New Roman" w:hAnsi="Times New Roman" w:cs="Times New Roman"/>
          <w:spacing w:val="2"/>
          <w:sz w:val="26"/>
          <w:szCs w:val="26"/>
        </w:rPr>
        <w:t xml:space="preserve">жилища, предметов быта, орудий труда, костюма; музыка, </w:t>
      </w:r>
      <w:r w:rsidRPr="00EA6088">
        <w:rPr>
          <w:rFonts w:ascii="Times New Roman" w:hAnsi="Times New Roman" w:cs="Times New Roman"/>
          <w:sz w:val="26"/>
          <w:szCs w:val="26"/>
        </w:rPr>
        <w:t>песни, хороводы; былины, сказания, сказки).</w:t>
      </w:r>
      <w:proofErr w:type="gramEnd"/>
      <w:r w:rsidRPr="00EA6088">
        <w:rPr>
          <w:rFonts w:ascii="Times New Roman" w:hAnsi="Times New Roman" w:cs="Times New Roman"/>
          <w:sz w:val="26"/>
          <w:szCs w:val="26"/>
        </w:rPr>
        <w:t xml:space="preserve"> Образ человека в традиционной культуре. Представления народа о мужской</w:t>
      </w:r>
      <w:r w:rsidRPr="00EA6088">
        <w:rPr>
          <w:rFonts w:ascii="Times New Roman" w:hAnsi="Times New Roman" w:cs="Times New Roman"/>
          <w:sz w:val="26"/>
          <w:szCs w:val="26"/>
        </w:rPr>
        <w:br/>
      </w:r>
      <w:r w:rsidRPr="00EA6088">
        <w:rPr>
          <w:rFonts w:ascii="Times New Roman" w:hAnsi="Times New Roman" w:cs="Times New Roman"/>
          <w:spacing w:val="2"/>
          <w:sz w:val="26"/>
          <w:szCs w:val="26"/>
        </w:rPr>
        <w:t>и женской красоте, отражённые в изобразительном искус</w:t>
      </w:r>
      <w:r w:rsidRPr="00EA6088">
        <w:rPr>
          <w:rFonts w:ascii="Times New Roman" w:hAnsi="Times New Roman" w:cs="Times New Roman"/>
          <w:sz w:val="26"/>
          <w:szCs w:val="26"/>
        </w:rPr>
        <w:t xml:space="preserve">стве, сказках, песнях. Сказочные образы в народной культуре и декоративно-прикладном искусстве.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Разнообразие форм в природе </w:t>
      </w:r>
      <w:r w:rsidRPr="00EA6088">
        <w:rPr>
          <w:rFonts w:ascii="Times New Roman" w:hAnsi="Times New Roman" w:cs="Times New Roman"/>
          <w:spacing w:val="2"/>
          <w:sz w:val="26"/>
          <w:szCs w:val="26"/>
        </w:rPr>
        <w:t xml:space="preserve">как основа декоративных форм в прикладном искусстве (цветы, раскраска бабочек, переплетение ветвей </w:t>
      </w:r>
      <w:r w:rsidRPr="00EA6088">
        <w:rPr>
          <w:rFonts w:ascii="Times New Roman" w:hAnsi="Times New Roman" w:cs="Times New Roman"/>
          <w:sz w:val="26"/>
          <w:szCs w:val="26"/>
        </w:rPr>
        <w:t>деревьев, морозные узоры на стекле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Ознакомление с произведениями народных художественных промыслов в России (с учётом местных условий).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Композиция. </w:t>
      </w:r>
      <w:r w:rsidRPr="00EA6088">
        <w:rPr>
          <w:rFonts w:ascii="Times New Roman" w:hAnsi="Times New Roman" w:cs="Times New Roman"/>
          <w:spacing w:val="-2"/>
          <w:sz w:val="26"/>
          <w:szCs w:val="26"/>
        </w:rPr>
        <w:t>Элементарные приёмы композиции на плос</w:t>
      </w:r>
      <w:r w:rsidRPr="00EA6088">
        <w:rPr>
          <w:rFonts w:ascii="Times New Roman" w:hAnsi="Times New Roman" w:cs="Times New Roman"/>
          <w:spacing w:val="2"/>
          <w:sz w:val="26"/>
          <w:szCs w:val="26"/>
        </w:rPr>
        <w:t xml:space="preserve">кости и в пространстве. Понятия: горизонталь, вертикаль </w:t>
      </w:r>
      <w:r w:rsidRPr="00EA6088">
        <w:rPr>
          <w:rFonts w:ascii="Times New Roman" w:hAnsi="Times New Roman" w:cs="Times New Roman"/>
          <w:sz w:val="26"/>
          <w:szCs w:val="26"/>
        </w:rPr>
        <w:t xml:space="preserve">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w:t>
      </w:r>
      <w:proofErr w:type="gramStart"/>
      <w:r w:rsidRPr="00EA6088">
        <w:rPr>
          <w:rFonts w:ascii="Times New Roman" w:hAnsi="Times New Roman" w:cs="Times New Roman"/>
          <w:sz w:val="26"/>
          <w:szCs w:val="26"/>
        </w:rPr>
        <w:t>низкое</w:t>
      </w:r>
      <w:proofErr w:type="gramEnd"/>
      <w:r w:rsidRPr="00EA6088">
        <w:rPr>
          <w:rFonts w:ascii="Times New Roman" w:hAnsi="Times New Roman" w:cs="Times New Roman"/>
          <w:sz w:val="26"/>
          <w:szCs w:val="26"/>
        </w:rPr>
        <w:t xml:space="preserve"> и высокое, большое и маленькое, тонкое и толстое, тёмное и светлое, 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Цвет. </w:t>
      </w:r>
      <w:r w:rsidRPr="00EA6088">
        <w:rPr>
          <w:rFonts w:ascii="Times New Roman" w:hAnsi="Times New Roman" w:cs="Times New Roman"/>
          <w:sz w:val="26"/>
          <w:szCs w:val="26"/>
        </w:rPr>
        <w:t xml:space="preserve">Основные и составные цвета. Тёплые и холодные </w:t>
      </w:r>
      <w:r w:rsidRPr="00EA6088">
        <w:rPr>
          <w:rFonts w:ascii="Times New Roman" w:hAnsi="Times New Roman" w:cs="Times New Roman"/>
          <w:spacing w:val="2"/>
          <w:sz w:val="26"/>
          <w:szCs w:val="26"/>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EA6088">
        <w:rPr>
          <w:rFonts w:ascii="Times New Roman" w:hAnsi="Times New Roman" w:cs="Times New Roman"/>
          <w:sz w:val="26"/>
          <w:szCs w:val="26"/>
        </w:rPr>
        <w:t xml:space="preserve">новами </w:t>
      </w:r>
      <w:proofErr w:type="spellStart"/>
      <w:r w:rsidRPr="00EA6088">
        <w:rPr>
          <w:rFonts w:ascii="Times New Roman" w:hAnsi="Times New Roman" w:cs="Times New Roman"/>
          <w:sz w:val="26"/>
          <w:szCs w:val="26"/>
        </w:rPr>
        <w:t>цветоведения</w:t>
      </w:r>
      <w:proofErr w:type="spellEnd"/>
      <w:r w:rsidRPr="00EA6088">
        <w:rPr>
          <w:rFonts w:ascii="Times New Roman" w:hAnsi="Times New Roman" w:cs="Times New Roman"/>
          <w:sz w:val="26"/>
          <w:szCs w:val="26"/>
        </w:rPr>
        <w:t>. Передача с помощью цвета характера персонажа, его эмоционального состояния.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Линия. </w:t>
      </w:r>
      <w:proofErr w:type="gramStart"/>
      <w:r w:rsidRPr="00EA6088">
        <w:rPr>
          <w:rFonts w:ascii="Times New Roman" w:hAnsi="Times New Roman" w:cs="Times New Roman"/>
          <w:spacing w:val="2"/>
          <w:sz w:val="26"/>
          <w:szCs w:val="26"/>
        </w:rPr>
        <w:t xml:space="preserve">Многообразие линий (тонкие, толстые, прямые, </w:t>
      </w:r>
      <w:r w:rsidRPr="00EA6088">
        <w:rPr>
          <w:rFonts w:ascii="Times New Roman" w:hAnsi="Times New Roman" w:cs="Times New Roman"/>
          <w:sz w:val="26"/>
          <w:szCs w:val="26"/>
        </w:rPr>
        <w:t>волнистые, плавные, острые, закруглённые спиралью, летящие) и их знаковый характер.</w:t>
      </w:r>
      <w:proofErr w:type="gramEnd"/>
      <w:r w:rsidRPr="00EA6088">
        <w:rPr>
          <w:rFonts w:ascii="Times New Roman" w:hAnsi="Times New Roman" w:cs="Times New Roman"/>
          <w:sz w:val="26"/>
          <w:szCs w:val="26"/>
        </w:rPr>
        <w:t xml:space="preserve"> Линия, штрих, </w:t>
      </w:r>
      <w:r w:rsidRPr="00EA6088">
        <w:rPr>
          <w:rFonts w:ascii="Times New Roman" w:hAnsi="Times New Roman" w:cs="Times New Roman"/>
          <w:sz w:val="26"/>
          <w:szCs w:val="26"/>
        </w:rPr>
        <w:lastRenderedPageBreak/>
        <w:t>пятно и художественный образ. Передача с помощью линии эмоционального состояния природы, человека, животного.</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Форма. </w:t>
      </w:r>
      <w:r w:rsidRPr="00EA6088">
        <w:rPr>
          <w:rFonts w:ascii="Times New Roman" w:hAnsi="Times New Roman" w:cs="Times New Roman"/>
          <w:sz w:val="26"/>
          <w:szCs w:val="26"/>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A6088">
        <w:rPr>
          <w:rFonts w:ascii="Times New Roman" w:hAnsi="Times New Roman" w:cs="Times New Roman"/>
          <w:spacing w:val="2"/>
          <w:sz w:val="26"/>
          <w:szCs w:val="26"/>
        </w:rPr>
        <w:t>Трансформация форм. Влияние формы предмета на пред</w:t>
      </w:r>
      <w:r w:rsidRPr="00EA6088">
        <w:rPr>
          <w:rFonts w:ascii="Times New Roman" w:hAnsi="Times New Roman" w:cs="Times New Roman"/>
          <w:sz w:val="26"/>
          <w:szCs w:val="26"/>
        </w:rPr>
        <w:t>ставление о его характере. Силуэт.</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Объём. </w:t>
      </w:r>
      <w:r w:rsidRPr="00EA6088">
        <w:rPr>
          <w:rFonts w:ascii="Times New Roman" w:hAnsi="Times New Roman" w:cs="Times New Roman"/>
          <w:spacing w:val="2"/>
          <w:sz w:val="26"/>
          <w:szCs w:val="26"/>
        </w:rPr>
        <w:t xml:space="preserve">Объём в пространстве и объём на плоскости. </w:t>
      </w:r>
      <w:r w:rsidRPr="00EA6088">
        <w:rPr>
          <w:rFonts w:ascii="Times New Roman" w:hAnsi="Times New Roman" w:cs="Times New Roman"/>
          <w:sz w:val="26"/>
          <w:szCs w:val="26"/>
        </w:rPr>
        <w:t>Способы передачи объёма. Выразительность объёмных композиций.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Ритм. </w:t>
      </w:r>
      <w:r w:rsidRPr="00EA6088">
        <w:rPr>
          <w:rFonts w:ascii="Times New Roman" w:hAnsi="Times New Roman" w:cs="Times New Roman"/>
          <w:spacing w:val="2"/>
          <w:sz w:val="26"/>
          <w:szCs w:val="26"/>
        </w:rPr>
        <w:t>Виды ритма (спокойный, замедленный, порыви</w:t>
      </w:r>
      <w:r w:rsidRPr="00EA6088">
        <w:rPr>
          <w:rFonts w:ascii="Times New Roman" w:hAnsi="Times New Roman" w:cs="Times New Roman"/>
          <w:sz w:val="26"/>
          <w:szCs w:val="26"/>
        </w:rPr>
        <w:t>стый, беспокойный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 xml:space="preserve">Значимые темы искусства.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Земля — наш общий дом. </w:t>
      </w:r>
      <w:r w:rsidRPr="00EA6088">
        <w:rPr>
          <w:rFonts w:ascii="Times New Roman" w:hAnsi="Times New Roman" w:cs="Times New Roman"/>
          <w:sz w:val="26"/>
          <w:szCs w:val="26"/>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П</w:t>
      </w:r>
      <w:r w:rsidRPr="00EA6088">
        <w:rPr>
          <w:rFonts w:ascii="Times New Roman" w:hAnsi="Times New Roman" w:cs="Times New Roman"/>
          <w:spacing w:val="2"/>
          <w:sz w:val="26"/>
          <w:szCs w:val="26"/>
        </w:rPr>
        <w:t xml:space="preserve">остройки в природе: птичьи </w:t>
      </w:r>
      <w:r w:rsidRPr="00EA6088">
        <w:rPr>
          <w:rFonts w:ascii="Times New Roman" w:hAnsi="Times New Roman" w:cs="Times New Roman"/>
          <w:sz w:val="26"/>
          <w:szCs w:val="26"/>
        </w:rPr>
        <w:t>гнёзда, норы, ульи, панцирь черепахи, домик улитки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Родина моя — Россия. </w:t>
      </w:r>
      <w:r w:rsidRPr="00EA6088">
        <w:rPr>
          <w:rFonts w:ascii="Times New Roman" w:hAnsi="Times New Roman" w:cs="Times New Roman"/>
          <w:sz w:val="26"/>
          <w:szCs w:val="26"/>
        </w:rPr>
        <w:t>Роль природных условий в ха</w:t>
      </w:r>
      <w:r w:rsidRPr="00EA6088">
        <w:rPr>
          <w:rFonts w:ascii="Times New Roman" w:hAnsi="Times New Roman" w:cs="Times New Roman"/>
          <w:spacing w:val="2"/>
          <w:sz w:val="26"/>
          <w:szCs w:val="26"/>
        </w:rPr>
        <w:t xml:space="preserve">рактере традиционной культуры народов России. Пейзажи </w:t>
      </w:r>
      <w:r w:rsidRPr="00EA6088">
        <w:rPr>
          <w:rFonts w:ascii="Times New Roman" w:hAnsi="Times New Roman" w:cs="Times New Roman"/>
          <w:sz w:val="26"/>
          <w:szCs w:val="26"/>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EA6088">
        <w:rPr>
          <w:rFonts w:ascii="Times New Roman" w:hAnsi="Times New Roman" w:cs="Times New Roman"/>
          <w:sz w:val="26"/>
          <w:szCs w:val="26"/>
        </w:rPr>
        <w:br/>
        <w:t>Отечества.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Искусство дарит людям красоту. </w:t>
      </w:r>
      <w:r w:rsidRPr="00EA6088">
        <w:rPr>
          <w:rFonts w:ascii="Times New Roman" w:hAnsi="Times New Roman" w:cs="Times New Roman"/>
          <w:sz w:val="26"/>
          <w:szCs w:val="26"/>
        </w:rPr>
        <w:t>Искусство вокруг нас сегодня. Использование различных художественных матери</w:t>
      </w:r>
      <w:r w:rsidRPr="00EA6088">
        <w:rPr>
          <w:rFonts w:ascii="Times New Roman" w:hAnsi="Times New Roman" w:cs="Times New Roman"/>
          <w:spacing w:val="2"/>
          <w:sz w:val="26"/>
          <w:szCs w:val="26"/>
        </w:rPr>
        <w:t>алов и сре</w:t>
      </w:r>
      <w:proofErr w:type="gramStart"/>
      <w:r w:rsidRPr="00EA6088">
        <w:rPr>
          <w:rFonts w:ascii="Times New Roman" w:hAnsi="Times New Roman" w:cs="Times New Roman"/>
          <w:spacing w:val="2"/>
          <w:sz w:val="26"/>
          <w:szCs w:val="26"/>
        </w:rPr>
        <w:t>дств дл</w:t>
      </w:r>
      <w:proofErr w:type="gramEnd"/>
      <w:r w:rsidRPr="00EA6088">
        <w:rPr>
          <w:rFonts w:ascii="Times New Roman" w:hAnsi="Times New Roman" w:cs="Times New Roman"/>
          <w:spacing w:val="2"/>
          <w:sz w:val="26"/>
          <w:szCs w:val="26"/>
        </w:rPr>
        <w:t xml:space="preserve">я создания проектов красивых, удобных </w:t>
      </w:r>
      <w:r w:rsidRPr="00EA6088">
        <w:rPr>
          <w:rFonts w:ascii="Times New Roman" w:hAnsi="Times New Roman" w:cs="Times New Roman"/>
          <w:sz w:val="26"/>
          <w:szCs w:val="26"/>
        </w:rPr>
        <w:t>и выразительных предметов быта, видов транспорта. Пред</w:t>
      </w:r>
      <w:r w:rsidRPr="00EA6088">
        <w:rPr>
          <w:rFonts w:ascii="Times New Roman" w:hAnsi="Times New Roman" w:cs="Times New Roman"/>
          <w:spacing w:val="2"/>
          <w:sz w:val="26"/>
          <w:szCs w:val="26"/>
        </w:rPr>
        <w:t>ставление о роли изобразительных (пластических) иску</w:t>
      </w:r>
      <w:proofErr w:type="gramStart"/>
      <w:r w:rsidRPr="00EA6088">
        <w:rPr>
          <w:rFonts w:ascii="Times New Roman" w:hAnsi="Times New Roman" w:cs="Times New Roman"/>
          <w:spacing w:val="2"/>
          <w:sz w:val="26"/>
          <w:szCs w:val="26"/>
        </w:rPr>
        <w:t xml:space="preserve">сств </w:t>
      </w:r>
      <w:r w:rsidRPr="00EA6088">
        <w:rPr>
          <w:rFonts w:ascii="Times New Roman" w:hAnsi="Times New Roman" w:cs="Times New Roman"/>
          <w:sz w:val="26"/>
          <w:szCs w:val="26"/>
        </w:rPr>
        <w:t>в п</w:t>
      </w:r>
      <w:proofErr w:type="gramEnd"/>
      <w:r w:rsidRPr="00EA6088">
        <w:rPr>
          <w:rFonts w:ascii="Times New Roman" w:hAnsi="Times New Roman" w:cs="Times New Roman"/>
          <w:sz w:val="26"/>
          <w:szCs w:val="26"/>
        </w:rPr>
        <w:t>овседневной жизни человека, в организации его матери</w:t>
      </w:r>
      <w:r w:rsidRPr="00EA6088">
        <w:rPr>
          <w:rFonts w:ascii="Times New Roman" w:hAnsi="Times New Roman" w:cs="Times New Roman"/>
          <w:spacing w:val="2"/>
          <w:sz w:val="26"/>
          <w:szCs w:val="26"/>
        </w:rPr>
        <w:t>ального окружения.</w:t>
      </w:r>
      <w:r w:rsidRPr="00EA6088">
        <w:rPr>
          <w:rFonts w:ascii="Times New Roman" w:hAnsi="Times New Roman" w:cs="Times New Roman"/>
          <w:sz w:val="26"/>
          <w:szCs w:val="26"/>
        </w:rPr>
        <w:t xml:space="preserve"> Художественное </w:t>
      </w:r>
      <w:r w:rsidRPr="00EA6088">
        <w:rPr>
          <w:rFonts w:ascii="Times New Roman" w:hAnsi="Times New Roman" w:cs="Times New Roman"/>
          <w:sz w:val="26"/>
          <w:szCs w:val="26"/>
        </w:rPr>
        <w:lastRenderedPageBreak/>
        <w:t>конструирование и оформление помещений и парков, транспорта и посуды, мебели и одежды, книг и игрушек.</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Опыт художественно-творческой деятельности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Участие в различных видах изобразительной, декоративно-прикладной и художественно-конструкторской деятельности. </w:t>
      </w:r>
      <w:r w:rsidRPr="00EA6088">
        <w:rPr>
          <w:rFonts w:ascii="Times New Roman" w:hAnsi="Times New Roman" w:cs="Times New Roman"/>
          <w:spacing w:val="2"/>
          <w:sz w:val="26"/>
          <w:szCs w:val="26"/>
        </w:rPr>
        <w:t>Освоение основ рисунка, живописи, скульптуры, деко</w:t>
      </w:r>
      <w:r w:rsidRPr="00EA6088">
        <w:rPr>
          <w:rFonts w:ascii="Times New Roman" w:hAnsi="Times New Roman" w:cs="Times New Roman"/>
          <w:sz w:val="26"/>
          <w:szCs w:val="26"/>
        </w:rPr>
        <w:t xml:space="preserve">ративно-прикладного искусства. </w:t>
      </w:r>
      <w:proofErr w:type="gramStart"/>
      <w:r w:rsidRPr="00EA6088">
        <w:rPr>
          <w:rFonts w:ascii="Times New Roman" w:hAnsi="Times New Roman" w:cs="Times New Roman"/>
          <w:spacing w:val="2"/>
          <w:sz w:val="26"/>
          <w:szCs w:val="26"/>
        </w:rPr>
        <w:t>Овладение основами художественной грамоты: компози</w:t>
      </w:r>
      <w:r w:rsidRPr="00EA6088">
        <w:rPr>
          <w:rFonts w:ascii="Times New Roman" w:hAnsi="Times New Roman" w:cs="Times New Roman"/>
          <w:sz w:val="26"/>
          <w:szCs w:val="26"/>
        </w:rPr>
        <w:t>цией, формой, ритмом, линией, цветом, объёмом, фактурой.</w:t>
      </w:r>
      <w:proofErr w:type="gramEnd"/>
      <w:r w:rsidRPr="00EA6088">
        <w:rPr>
          <w:rFonts w:ascii="Times New Roman" w:hAnsi="Times New Roman" w:cs="Times New Roman"/>
          <w:sz w:val="26"/>
          <w:szCs w:val="26"/>
        </w:rPr>
        <w:t xml:space="preserve"> Создание моделей предметов бытового окружения человека. Овладение элементарными навыками лепки и </w:t>
      </w:r>
      <w:proofErr w:type="spellStart"/>
      <w:r w:rsidRPr="00EA6088">
        <w:rPr>
          <w:rFonts w:ascii="Times New Roman" w:hAnsi="Times New Roman" w:cs="Times New Roman"/>
          <w:sz w:val="26"/>
          <w:szCs w:val="26"/>
        </w:rPr>
        <w:t>бумагопластики</w:t>
      </w:r>
      <w:proofErr w:type="spellEnd"/>
      <w:r w:rsidRPr="00EA6088">
        <w:rPr>
          <w:rFonts w:ascii="Times New Roman" w:hAnsi="Times New Roman" w:cs="Times New Roman"/>
          <w:sz w:val="26"/>
          <w:szCs w:val="26"/>
        </w:rPr>
        <w:t>.</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Выбор и применение выразительных сре</w:t>
      </w:r>
      <w:proofErr w:type="gramStart"/>
      <w:r w:rsidRPr="00EA6088">
        <w:rPr>
          <w:rFonts w:ascii="Times New Roman" w:hAnsi="Times New Roman" w:cs="Times New Roman"/>
          <w:spacing w:val="2"/>
          <w:sz w:val="26"/>
          <w:szCs w:val="26"/>
        </w:rPr>
        <w:t>дств дл</w:t>
      </w:r>
      <w:proofErr w:type="gramEnd"/>
      <w:r w:rsidRPr="00EA6088">
        <w:rPr>
          <w:rFonts w:ascii="Times New Roman" w:hAnsi="Times New Roman" w:cs="Times New Roman"/>
          <w:spacing w:val="2"/>
          <w:sz w:val="26"/>
          <w:szCs w:val="26"/>
        </w:rPr>
        <w:t>я реали</w:t>
      </w:r>
      <w:r w:rsidRPr="00EA6088">
        <w:rPr>
          <w:rFonts w:ascii="Times New Roman" w:hAnsi="Times New Roman" w:cs="Times New Roman"/>
          <w:sz w:val="26"/>
          <w:szCs w:val="26"/>
        </w:rPr>
        <w:t>зации собственного замысла в рисунке, живописи, аппликации, художественном конструировании.</w:t>
      </w:r>
    </w:p>
    <w:p w:rsidR="00AB4472" w:rsidRPr="00EA6088" w:rsidRDefault="00AB4472" w:rsidP="00EA6088">
      <w:pPr>
        <w:pStyle w:val="ab"/>
        <w:spacing w:line="360" w:lineRule="auto"/>
        <w:ind w:firstLine="567"/>
        <w:rPr>
          <w:rFonts w:ascii="Times New Roman" w:hAnsi="Times New Roman" w:cs="Times New Roman"/>
          <w:sz w:val="26"/>
          <w:szCs w:val="26"/>
        </w:rPr>
      </w:pPr>
      <w:proofErr w:type="gramStart"/>
      <w:r w:rsidRPr="00EA6088">
        <w:rPr>
          <w:rFonts w:ascii="Times New Roman" w:hAnsi="Times New Roman" w:cs="Times New Roman"/>
          <w:spacing w:val="2"/>
          <w:sz w:val="26"/>
          <w:szCs w:val="26"/>
        </w:rPr>
        <w:t>Использование в индивидуальной и коллективной дея</w:t>
      </w:r>
      <w:r w:rsidRPr="00EA6088">
        <w:rPr>
          <w:rFonts w:ascii="Times New Roman" w:hAnsi="Times New Roman" w:cs="Times New Roman"/>
          <w:sz w:val="26"/>
          <w:szCs w:val="26"/>
        </w:rPr>
        <w:t xml:space="preserve">тельности различных художественных техник и материалов: </w:t>
      </w:r>
      <w:r w:rsidRPr="00EA6088">
        <w:rPr>
          <w:rFonts w:ascii="Times New Roman" w:hAnsi="Times New Roman" w:cs="Times New Roman"/>
          <w:iCs/>
          <w:spacing w:val="2"/>
          <w:sz w:val="26"/>
          <w:szCs w:val="26"/>
        </w:rPr>
        <w:t>коллажа</w:t>
      </w:r>
      <w:r w:rsidRPr="00EA6088">
        <w:rPr>
          <w:rFonts w:ascii="Times New Roman" w:hAnsi="Times New Roman" w:cs="Times New Roman"/>
          <w:spacing w:val="2"/>
          <w:sz w:val="26"/>
          <w:szCs w:val="26"/>
        </w:rPr>
        <w:t xml:space="preserve">, </w:t>
      </w:r>
      <w:proofErr w:type="spellStart"/>
      <w:r w:rsidRPr="00EA6088">
        <w:rPr>
          <w:rFonts w:ascii="Times New Roman" w:hAnsi="Times New Roman" w:cs="Times New Roman"/>
          <w:iCs/>
          <w:spacing w:val="2"/>
          <w:sz w:val="26"/>
          <w:szCs w:val="26"/>
        </w:rPr>
        <w:t>граттажа</w:t>
      </w:r>
      <w:proofErr w:type="spellEnd"/>
      <w:r w:rsidRPr="00EA6088">
        <w:rPr>
          <w:rFonts w:ascii="Times New Roman" w:hAnsi="Times New Roman" w:cs="Times New Roman"/>
          <w:spacing w:val="2"/>
          <w:sz w:val="26"/>
          <w:szCs w:val="26"/>
        </w:rPr>
        <w:t xml:space="preserve">, аппликации, компьютерной анимации, натурной мультипликации,  бумажной пластики, гуаши, акварели, </w:t>
      </w:r>
      <w:r w:rsidRPr="00EA6088">
        <w:rPr>
          <w:rFonts w:ascii="Times New Roman" w:hAnsi="Times New Roman" w:cs="Times New Roman"/>
          <w:iCs/>
          <w:spacing w:val="2"/>
          <w:sz w:val="26"/>
          <w:szCs w:val="26"/>
        </w:rPr>
        <w:t>пастели</w:t>
      </w:r>
      <w:r w:rsidRPr="00EA6088">
        <w:rPr>
          <w:rFonts w:ascii="Times New Roman" w:hAnsi="Times New Roman" w:cs="Times New Roman"/>
          <w:spacing w:val="2"/>
          <w:sz w:val="26"/>
          <w:szCs w:val="26"/>
        </w:rPr>
        <w:t xml:space="preserve">, </w:t>
      </w:r>
      <w:r w:rsidRPr="00EA6088">
        <w:rPr>
          <w:rFonts w:ascii="Times New Roman" w:hAnsi="Times New Roman" w:cs="Times New Roman"/>
          <w:iCs/>
          <w:spacing w:val="2"/>
          <w:sz w:val="26"/>
          <w:szCs w:val="26"/>
        </w:rPr>
        <w:t>восковых</w:t>
      </w:r>
      <w:r w:rsidRPr="00EA6088">
        <w:rPr>
          <w:rFonts w:ascii="Times New Roman" w:hAnsi="Times New Roman" w:cs="Times New Roman"/>
          <w:iCs/>
          <w:sz w:val="26"/>
          <w:szCs w:val="26"/>
        </w:rPr>
        <w:t xml:space="preserve"> мелков</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туши</w:t>
      </w:r>
      <w:r w:rsidRPr="00EA6088">
        <w:rPr>
          <w:rFonts w:ascii="Times New Roman" w:hAnsi="Times New Roman" w:cs="Times New Roman"/>
          <w:sz w:val="26"/>
          <w:szCs w:val="26"/>
        </w:rPr>
        <w:t xml:space="preserve">, карандаша, фломастеров, </w:t>
      </w:r>
      <w:r w:rsidRPr="00EA6088">
        <w:rPr>
          <w:rFonts w:ascii="Times New Roman" w:hAnsi="Times New Roman" w:cs="Times New Roman"/>
          <w:iCs/>
          <w:sz w:val="26"/>
          <w:szCs w:val="26"/>
        </w:rPr>
        <w:t>пластилина</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глины</w:t>
      </w:r>
      <w:r w:rsidRPr="00EA6088">
        <w:rPr>
          <w:rFonts w:ascii="Times New Roman" w:hAnsi="Times New Roman" w:cs="Times New Roman"/>
          <w:sz w:val="26"/>
          <w:szCs w:val="26"/>
        </w:rPr>
        <w:t>, подручных и природных материалов.</w:t>
      </w:r>
      <w:proofErr w:type="gramEnd"/>
    </w:p>
    <w:p w:rsidR="00AB4472" w:rsidRPr="00EA6088" w:rsidRDefault="00AB4472" w:rsidP="00EA6088">
      <w:pPr>
        <w:pStyle w:val="ab"/>
        <w:spacing w:line="360" w:lineRule="auto"/>
        <w:ind w:firstLine="567"/>
        <w:rPr>
          <w:rFonts w:ascii="Times New Roman" w:hAnsi="Times New Roman" w:cs="Times New Roman"/>
          <w:b/>
          <w:spacing w:val="2"/>
          <w:sz w:val="26"/>
          <w:szCs w:val="26"/>
        </w:rPr>
      </w:pPr>
      <w:r w:rsidRPr="00EA6088">
        <w:rPr>
          <w:rFonts w:ascii="Times New Roman" w:hAnsi="Times New Roman" w:cs="Times New Roman"/>
          <w:b/>
          <w:spacing w:val="2"/>
          <w:sz w:val="26"/>
          <w:szCs w:val="26"/>
        </w:rPr>
        <w:t>9. Технология (Труд)</w:t>
      </w:r>
    </w:p>
    <w:p w:rsidR="00AB4472" w:rsidRPr="00EA6088" w:rsidRDefault="00AB4472" w:rsidP="00EA6088">
      <w:pPr>
        <w:pStyle w:val="ab"/>
        <w:spacing w:line="360" w:lineRule="auto"/>
        <w:ind w:firstLine="567"/>
        <w:rPr>
          <w:rFonts w:ascii="Times New Roman" w:hAnsi="Times New Roman" w:cs="Times New Roman"/>
          <w:b/>
          <w:bCs/>
          <w:sz w:val="26"/>
          <w:szCs w:val="26"/>
        </w:rPr>
      </w:pPr>
      <w:r w:rsidRPr="00EA6088">
        <w:rPr>
          <w:rFonts w:ascii="Times New Roman" w:hAnsi="Times New Roman" w:cs="Times New Roman"/>
          <w:b/>
          <w:bCs/>
          <w:sz w:val="26"/>
          <w:szCs w:val="26"/>
        </w:rPr>
        <w:t xml:space="preserve">Общекультурные и </w:t>
      </w:r>
      <w:proofErr w:type="spellStart"/>
      <w:r w:rsidRPr="00EA6088">
        <w:rPr>
          <w:rFonts w:ascii="Times New Roman" w:hAnsi="Times New Roman" w:cs="Times New Roman"/>
          <w:b/>
          <w:bCs/>
          <w:sz w:val="26"/>
          <w:szCs w:val="26"/>
        </w:rPr>
        <w:t>общетрудовые</w:t>
      </w:r>
      <w:proofErr w:type="spellEnd"/>
      <w:r w:rsidRPr="00EA6088">
        <w:rPr>
          <w:rFonts w:ascii="Times New Roman" w:hAnsi="Times New Roman" w:cs="Times New Roman"/>
          <w:b/>
          <w:bCs/>
          <w:sz w:val="26"/>
          <w:szCs w:val="26"/>
        </w:rPr>
        <w:t xml:space="preserve"> компетенции. Основы культуры труда, самообслуживания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Трудовая деятельность и её значение в жизни человека. </w:t>
      </w:r>
      <w:r w:rsidRPr="00EA6088">
        <w:rPr>
          <w:rFonts w:ascii="Times New Roman" w:hAnsi="Times New Roman" w:cs="Times New Roman"/>
          <w:sz w:val="26"/>
          <w:szCs w:val="26"/>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Элементарные общие правила создания предметов руко</w:t>
      </w:r>
      <w:r w:rsidRPr="00EA6088">
        <w:rPr>
          <w:rFonts w:ascii="Times New Roman" w:hAnsi="Times New Roman" w:cs="Times New Roman"/>
          <w:sz w:val="26"/>
          <w:szCs w:val="26"/>
        </w:rPr>
        <w:t>т</w:t>
      </w:r>
      <w:r w:rsidRPr="00EA6088">
        <w:rPr>
          <w:rFonts w:ascii="Times New Roman" w:hAnsi="Times New Roman" w:cs="Times New Roman"/>
          <w:spacing w:val="-2"/>
          <w:sz w:val="26"/>
          <w:szCs w:val="26"/>
        </w:rPr>
        <w:t>ворного мира (удобство, эстетическая выразительность, проч</w:t>
      </w:r>
      <w:r w:rsidRPr="00EA6088">
        <w:rPr>
          <w:rFonts w:ascii="Times New Roman" w:hAnsi="Times New Roman" w:cs="Times New Roman"/>
          <w:sz w:val="26"/>
          <w:szCs w:val="26"/>
        </w:rPr>
        <w:t xml:space="preserve">ность; гармония предметов и окружающей среды). Бережное </w:t>
      </w:r>
      <w:r w:rsidRPr="00EA6088">
        <w:rPr>
          <w:rFonts w:ascii="Times New Roman" w:hAnsi="Times New Roman" w:cs="Times New Roman"/>
          <w:spacing w:val="2"/>
          <w:sz w:val="26"/>
          <w:szCs w:val="26"/>
        </w:rPr>
        <w:t>отношение к природе как источнику сырьевых ресурсов. Мастера и их профессии.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EA6088">
        <w:rPr>
          <w:rFonts w:ascii="Times New Roman" w:hAnsi="Times New Roman" w:cs="Times New Roman"/>
          <w:iCs/>
          <w:spacing w:val="-2"/>
          <w:sz w:val="26"/>
          <w:szCs w:val="26"/>
        </w:rPr>
        <w:t>распределение рабочего времени</w:t>
      </w:r>
      <w:r w:rsidRPr="00EA6088">
        <w:rPr>
          <w:rFonts w:ascii="Times New Roman" w:hAnsi="Times New Roman" w:cs="Times New Roman"/>
          <w:spacing w:val="-2"/>
          <w:sz w:val="26"/>
          <w:szCs w:val="26"/>
        </w:rPr>
        <w:t>. Отбор и анализ информа</w:t>
      </w:r>
      <w:r w:rsidRPr="00EA6088">
        <w:rPr>
          <w:rFonts w:ascii="Times New Roman" w:hAnsi="Times New Roman" w:cs="Times New Roman"/>
          <w:spacing w:val="2"/>
          <w:sz w:val="26"/>
          <w:szCs w:val="26"/>
        </w:rPr>
        <w:t xml:space="preserve">ции (из учебника и других дидактических материалов), её </w:t>
      </w:r>
      <w:r w:rsidRPr="00EA6088">
        <w:rPr>
          <w:rFonts w:ascii="Times New Roman" w:hAnsi="Times New Roman" w:cs="Times New Roman"/>
          <w:sz w:val="26"/>
          <w:szCs w:val="26"/>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EA6088">
        <w:rPr>
          <w:rFonts w:ascii="Times New Roman" w:hAnsi="Times New Roman" w:cs="Times New Roman"/>
          <w:sz w:val="26"/>
          <w:szCs w:val="26"/>
        </w:rPr>
        <w:t>индивидуальные проекты</w:t>
      </w:r>
      <w:proofErr w:type="gramEnd"/>
      <w:r w:rsidRPr="00EA6088">
        <w:rPr>
          <w:rFonts w:ascii="Times New Roman" w:hAnsi="Times New Roman" w:cs="Times New Roman"/>
          <w:sz w:val="26"/>
          <w:szCs w:val="26"/>
        </w:rPr>
        <w:t xml:space="preserve">. Культура межличностных отношений в совместной деятельности. </w:t>
      </w:r>
      <w:proofErr w:type="gramStart"/>
      <w:r w:rsidRPr="00EA6088">
        <w:rPr>
          <w:rFonts w:ascii="Times New Roman" w:hAnsi="Times New Roman" w:cs="Times New Roman"/>
          <w:sz w:val="26"/>
          <w:szCs w:val="26"/>
        </w:rPr>
        <w:t>Результат проектной деятельности — изделия, услуги (например, помощь ветеранам, пенсионерам, инвалидам), праздники и</w:t>
      </w:r>
      <w:r w:rsidRPr="00EA6088">
        <w:rPr>
          <w:rFonts w:ascii="Times New Roman" w:hAnsi="Times New Roman" w:cs="Times New Roman"/>
          <w:sz w:val="26"/>
          <w:szCs w:val="26"/>
        </w:rPr>
        <w:t> </w:t>
      </w:r>
      <w:r w:rsidRPr="00EA6088">
        <w:rPr>
          <w:rFonts w:ascii="Times New Roman" w:hAnsi="Times New Roman" w:cs="Times New Roman"/>
          <w:sz w:val="26"/>
          <w:szCs w:val="26"/>
        </w:rPr>
        <w:t>т.п.</w:t>
      </w:r>
      <w:proofErr w:type="gramEnd"/>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Выполнение доступных видов работ по самообслужива</w:t>
      </w:r>
      <w:r w:rsidRPr="00EA6088">
        <w:rPr>
          <w:rFonts w:ascii="Times New Roman" w:hAnsi="Times New Roman" w:cs="Times New Roman"/>
          <w:sz w:val="26"/>
          <w:szCs w:val="26"/>
        </w:rPr>
        <w:t>нию, домашнему труду, оказание доступных видов помощи малышам, взрослым и сверстникам.</w:t>
      </w:r>
    </w:p>
    <w:p w:rsidR="00AB4472" w:rsidRPr="00EA6088" w:rsidRDefault="00AB4472" w:rsidP="00EA6088">
      <w:pPr>
        <w:pStyle w:val="ab"/>
        <w:spacing w:line="360" w:lineRule="auto"/>
        <w:ind w:firstLine="567"/>
        <w:rPr>
          <w:rFonts w:ascii="Times New Roman" w:hAnsi="Times New Roman" w:cs="Times New Roman"/>
          <w:b/>
          <w:bCs/>
          <w:sz w:val="26"/>
          <w:szCs w:val="26"/>
        </w:rPr>
      </w:pPr>
      <w:r w:rsidRPr="00EA6088">
        <w:rPr>
          <w:rFonts w:ascii="Times New Roman" w:hAnsi="Times New Roman" w:cs="Times New Roman"/>
          <w:b/>
          <w:bCs/>
          <w:sz w:val="26"/>
          <w:szCs w:val="26"/>
        </w:rPr>
        <w:t>Технология ручной обработки материалов</w:t>
      </w:r>
      <w:r w:rsidRPr="00EA6088">
        <w:rPr>
          <w:rStyle w:val="a7"/>
          <w:rFonts w:ascii="Times New Roman" w:eastAsiaTheme="majorEastAsia" w:hAnsi="Times New Roman" w:cs="Times New Roman"/>
          <w:sz w:val="26"/>
          <w:szCs w:val="26"/>
        </w:rPr>
        <w:footnoteReference w:id="3"/>
      </w:r>
      <w:r w:rsidRPr="00EA6088">
        <w:rPr>
          <w:rFonts w:ascii="Times New Roman" w:hAnsi="Times New Roman" w:cs="Times New Roman"/>
          <w:b/>
          <w:bCs/>
          <w:sz w:val="26"/>
          <w:szCs w:val="26"/>
        </w:rPr>
        <w:t>. Элементы графической грамоты.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EA6088">
        <w:rPr>
          <w:rFonts w:ascii="Times New Roman" w:hAnsi="Times New Roman" w:cs="Times New Roman"/>
          <w:iCs/>
          <w:sz w:val="26"/>
          <w:szCs w:val="26"/>
        </w:rPr>
        <w:t>Многообразие материалов и их практическое применение в жизни</w:t>
      </w:r>
      <w:r w:rsidRPr="00EA6088">
        <w:rPr>
          <w:rFonts w:ascii="Times New Roman" w:hAnsi="Times New Roman" w:cs="Times New Roman"/>
          <w:sz w:val="26"/>
          <w:szCs w:val="26"/>
        </w:rPr>
        <w:t>.</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Подготовка материалов к работе. Экономное расходование материалов. </w:t>
      </w:r>
      <w:r w:rsidRPr="00EA6088">
        <w:rPr>
          <w:rFonts w:ascii="Times New Roman" w:hAnsi="Times New Roman" w:cs="Times New Roman"/>
          <w:iCs/>
          <w:sz w:val="26"/>
          <w:szCs w:val="26"/>
        </w:rPr>
        <w:t>Выбор материалов по их декоративно-художе</w:t>
      </w:r>
      <w:r w:rsidRPr="00EA6088">
        <w:rPr>
          <w:rFonts w:ascii="Times New Roman" w:hAnsi="Times New Roman" w:cs="Times New Roman"/>
          <w:iCs/>
          <w:spacing w:val="2"/>
          <w:sz w:val="26"/>
          <w:szCs w:val="26"/>
        </w:rPr>
        <w:t xml:space="preserve">ственным и конструктивным свойствам, использование </w:t>
      </w:r>
      <w:r w:rsidRPr="00EA6088">
        <w:rPr>
          <w:rFonts w:ascii="Times New Roman" w:hAnsi="Times New Roman" w:cs="Times New Roman"/>
          <w:iCs/>
          <w:sz w:val="26"/>
          <w:szCs w:val="26"/>
        </w:rPr>
        <w:t>соответствующих способов обработки материалов в зависимости от назначения изделия</w:t>
      </w:r>
      <w:r w:rsidRPr="00EA6088">
        <w:rPr>
          <w:rFonts w:ascii="Times New Roman" w:hAnsi="Times New Roman" w:cs="Times New Roman"/>
          <w:sz w:val="26"/>
          <w:szCs w:val="26"/>
        </w:rPr>
        <w:t>.</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iCs/>
          <w:sz w:val="26"/>
          <w:szCs w:val="26"/>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w:t>
      </w:r>
      <w:r w:rsidRPr="00EA6088">
        <w:rPr>
          <w:rFonts w:ascii="Times New Roman" w:hAnsi="Times New Roman" w:cs="Times New Roman"/>
          <w:iCs/>
          <w:sz w:val="26"/>
          <w:szCs w:val="26"/>
        </w:rPr>
        <w:lastRenderedPageBreak/>
        <w:t xml:space="preserve">технологических операций; подбор материалов и инструментов; экономная разметка; обработка с целью получения деталей, </w:t>
      </w:r>
      <w:r w:rsidRPr="00EA6088">
        <w:rPr>
          <w:rFonts w:ascii="Times New Roman" w:hAnsi="Times New Roman" w:cs="Times New Roman"/>
          <w:iCs/>
          <w:spacing w:val="2"/>
          <w:sz w:val="26"/>
          <w:szCs w:val="26"/>
        </w:rPr>
        <w:t xml:space="preserve">сборка, отделка изделия; проверка изделия в действии, </w:t>
      </w:r>
      <w:r w:rsidRPr="00EA6088">
        <w:rPr>
          <w:rFonts w:ascii="Times New Roman" w:hAnsi="Times New Roman" w:cs="Times New Roman"/>
          <w:iCs/>
          <w:sz w:val="26"/>
          <w:szCs w:val="26"/>
        </w:rPr>
        <w:t>внесение необходимых дополнений и изменений</w:t>
      </w:r>
      <w:r w:rsidRPr="00EA6088">
        <w:rPr>
          <w:rFonts w:ascii="Times New Roman" w:hAnsi="Times New Roman" w:cs="Times New Roman"/>
          <w:sz w:val="26"/>
          <w:szCs w:val="26"/>
        </w:rPr>
        <w:t xml:space="preserve">. </w:t>
      </w:r>
    </w:p>
    <w:p w:rsidR="00AB4472" w:rsidRPr="00EA6088" w:rsidRDefault="00AB4472" w:rsidP="00EA6088">
      <w:pPr>
        <w:pStyle w:val="ab"/>
        <w:spacing w:line="360" w:lineRule="auto"/>
        <w:ind w:firstLine="567"/>
        <w:rPr>
          <w:rFonts w:ascii="Times New Roman" w:hAnsi="Times New Roman" w:cs="Times New Roman"/>
          <w:sz w:val="26"/>
          <w:szCs w:val="26"/>
        </w:rPr>
      </w:pPr>
      <w:proofErr w:type="gramStart"/>
      <w:r w:rsidRPr="00EA6088">
        <w:rPr>
          <w:rFonts w:ascii="Times New Roman" w:hAnsi="Times New Roman" w:cs="Times New Roman"/>
          <w:sz w:val="26"/>
          <w:szCs w:val="26"/>
        </w:rPr>
        <w:t xml:space="preserve">Называние </w:t>
      </w:r>
      <w:r w:rsidRPr="00EA6088">
        <w:rPr>
          <w:rFonts w:ascii="Times New Roman" w:hAnsi="Times New Roman" w:cs="Times New Roman"/>
          <w:spacing w:val="2"/>
          <w:sz w:val="26"/>
          <w:szCs w:val="26"/>
        </w:rPr>
        <w:t xml:space="preserve">и доступное выполнение основных технологических операций ручной </w:t>
      </w:r>
      <w:r w:rsidRPr="00EA6088">
        <w:rPr>
          <w:rFonts w:ascii="Times New Roman" w:hAnsi="Times New Roman" w:cs="Times New Roman"/>
          <w:sz w:val="26"/>
          <w:szCs w:val="26"/>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сборка изделия (клеевое, </w:t>
      </w:r>
      <w:r w:rsidRPr="00EA6088">
        <w:rPr>
          <w:rFonts w:ascii="Times New Roman" w:hAnsi="Times New Roman" w:cs="Times New Roman"/>
          <w:spacing w:val="2"/>
          <w:sz w:val="26"/>
          <w:szCs w:val="26"/>
        </w:rPr>
        <w:t>ниточное, проволочное, винтовое и другие виды соедине</w:t>
      </w:r>
      <w:r w:rsidRPr="00EA6088">
        <w:rPr>
          <w:rFonts w:ascii="Times New Roman" w:hAnsi="Times New Roman" w:cs="Times New Roman"/>
          <w:sz w:val="26"/>
          <w:szCs w:val="26"/>
        </w:rPr>
        <w:t>ния), отделка изделия или его деталей (окрашивание, вышивка, аппликация и</w:t>
      </w:r>
      <w:r w:rsidRPr="00EA6088">
        <w:rPr>
          <w:rFonts w:ascii="Times New Roman" w:hAnsi="Times New Roman" w:cs="Times New Roman"/>
          <w:sz w:val="26"/>
          <w:szCs w:val="26"/>
        </w:rPr>
        <w:t> </w:t>
      </w:r>
      <w:r w:rsidRPr="00EA6088">
        <w:rPr>
          <w:rFonts w:ascii="Times New Roman" w:hAnsi="Times New Roman" w:cs="Times New Roman"/>
          <w:sz w:val="26"/>
          <w:szCs w:val="26"/>
        </w:rPr>
        <w:t>др.).</w:t>
      </w:r>
      <w:proofErr w:type="gramEnd"/>
      <w:r w:rsidRPr="00EA6088">
        <w:rPr>
          <w:rFonts w:ascii="Times New Roman" w:hAnsi="Times New Roman" w:cs="Times New Roman"/>
          <w:sz w:val="26"/>
          <w:szCs w:val="26"/>
        </w:rPr>
        <w:t xml:space="preserve">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Использование измерений и построений для решения </w:t>
      </w:r>
      <w:r w:rsidRPr="00EA6088">
        <w:rPr>
          <w:rFonts w:ascii="Times New Roman" w:hAnsi="Times New Roman" w:cs="Times New Roman"/>
          <w:sz w:val="26"/>
          <w:szCs w:val="26"/>
        </w:rPr>
        <w:t>практических задач. Виды условных графических изображе</w:t>
      </w:r>
      <w:r w:rsidRPr="00EA6088">
        <w:rPr>
          <w:rFonts w:ascii="Times New Roman" w:hAnsi="Times New Roman" w:cs="Times New Roman"/>
          <w:spacing w:val="2"/>
          <w:sz w:val="26"/>
          <w:szCs w:val="26"/>
        </w:rPr>
        <w:t xml:space="preserve">ний: рисунок, простейший чертёж, эскиз, развёртка, схема (их узнавание). </w:t>
      </w:r>
      <w:proofErr w:type="gramStart"/>
      <w:r w:rsidRPr="00EA6088">
        <w:rPr>
          <w:rFonts w:ascii="Times New Roman" w:hAnsi="Times New Roman" w:cs="Times New Roman"/>
          <w:spacing w:val="2"/>
          <w:sz w:val="26"/>
          <w:szCs w:val="26"/>
        </w:rPr>
        <w:t>Назначение линий чертежа (контур, линия</w:t>
      </w:r>
      <w:r w:rsidRPr="00EA6088">
        <w:rPr>
          <w:rFonts w:ascii="Times New Roman" w:hAnsi="Times New Roman" w:cs="Times New Roman"/>
          <w:sz w:val="26"/>
          <w:szCs w:val="26"/>
        </w:rPr>
        <w:t xml:space="preserve"> надреза, сгиба, размерная, осевая, центровая, </w:t>
      </w:r>
      <w:r w:rsidRPr="00EA6088">
        <w:rPr>
          <w:rFonts w:ascii="Times New Roman" w:hAnsi="Times New Roman" w:cs="Times New Roman"/>
          <w:iCs/>
          <w:sz w:val="26"/>
          <w:szCs w:val="26"/>
        </w:rPr>
        <w:t>разрыва</w:t>
      </w:r>
      <w:r w:rsidRPr="00EA6088">
        <w:rPr>
          <w:rFonts w:ascii="Times New Roman" w:hAnsi="Times New Roman" w:cs="Times New Roman"/>
          <w:sz w:val="26"/>
          <w:szCs w:val="26"/>
        </w:rPr>
        <w:t>).</w:t>
      </w:r>
      <w:proofErr w:type="gramEnd"/>
      <w:r w:rsidRPr="00EA6088">
        <w:rPr>
          <w:rFonts w:ascii="Times New Roman" w:hAnsi="Times New Roman" w:cs="Times New Roman"/>
          <w:sz w:val="26"/>
          <w:szCs w:val="26"/>
        </w:rPr>
        <w:t xml:space="preserve"> Чте</w:t>
      </w:r>
      <w:r w:rsidRPr="00EA6088">
        <w:rPr>
          <w:rFonts w:ascii="Times New Roman" w:hAnsi="Times New Roman" w:cs="Times New Roman"/>
          <w:spacing w:val="2"/>
          <w:sz w:val="26"/>
          <w:szCs w:val="26"/>
        </w:rPr>
        <w:t>ние условных графических изображений. Разметка деталей</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с опорой на простейший чертёж, эскиз. Изготовление изделий по рисунку, простейшему чертежу или эскизу, схеме.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Конструирование и моделирование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Общее представление о конструировании как создании конструкции каких-либо изделий (технических, бытовых, </w:t>
      </w:r>
      <w:r w:rsidRPr="00EA6088">
        <w:rPr>
          <w:rFonts w:ascii="Times New Roman" w:hAnsi="Times New Roman" w:cs="Times New Roman"/>
          <w:sz w:val="26"/>
          <w:szCs w:val="26"/>
        </w:rPr>
        <w:t>учебных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пр.). Изделие, деталь изделия (общее представление). Понятие о конструкции изделия; </w:t>
      </w:r>
      <w:r w:rsidRPr="00EA6088">
        <w:rPr>
          <w:rFonts w:ascii="Times New Roman" w:hAnsi="Times New Roman" w:cs="Times New Roman"/>
          <w:iCs/>
          <w:sz w:val="26"/>
          <w:szCs w:val="26"/>
        </w:rPr>
        <w:t>различные виды конструкций и способы их сборки</w:t>
      </w:r>
      <w:r w:rsidRPr="00EA6088">
        <w:rPr>
          <w:rFonts w:ascii="Times New Roman" w:hAnsi="Times New Roman" w:cs="Times New Roman"/>
          <w:sz w:val="26"/>
          <w:szCs w:val="26"/>
        </w:rPr>
        <w:t>. Виды и способы соединения деталей. Основные требования к изделию (соответствие</w:t>
      </w:r>
      <w:r w:rsidRPr="00EA6088">
        <w:rPr>
          <w:rFonts w:ascii="Times New Roman" w:hAnsi="Times New Roman" w:cs="Times New Roman"/>
          <w:sz w:val="26"/>
          <w:szCs w:val="26"/>
        </w:rPr>
        <w:br/>
        <w:t>материала, конструкции и внешнего оформления назначению изделия).</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Конструирование и моделирование изделий из различных материалов по образцу, рисунку, простейшему </w:t>
      </w:r>
      <w:r w:rsidRPr="00EA6088">
        <w:rPr>
          <w:rFonts w:ascii="Times New Roman" w:hAnsi="Times New Roman" w:cs="Times New Roman"/>
          <w:iCs/>
          <w:sz w:val="26"/>
          <w:szCs w:val="26"/>
        </w:rPr>
        <w:t xml:space="preserve">чертежу или эскизу и по заданным условиям (технико-технологическим, </w:t>
      </w:r>
      <w:r w:rsidRPr="00EA6088">
        <w:rPr>
          <w:rFonts w:ascii="Times New Roman" w:hAnsi="Times New Roman" w:cs="Times New Roman"/>
          <w:iCs/>
          <w:spacing w:val="-4"/>
          <w:sz w:val="26"/>
          <w:szCs w:val="26"/>
        </w:rPr>
        <w:t>функциональным, декоративно-художественным и</w:t>
      </w:r>
      <w:r w:rsidRPr="00EA6088">
        <w:rPr>
          <w:rFonts w:ascii="Times New Roman" w:hAnsi="Times New Roman" w:cs="Times New Roman"/>
          <w:iCs/>
          <w:spacing w:val="-4"/>
          <w:sz w:val="26"/>
          <w:szCs w:val="26"/>
        </w:rPr>
        <w:t> </w:t>
      </w:r>
      <w:r w:rsidRPr="00EA6088">
        <w:rPr>
          <w:rFonts w:ascii="Times New Roman" w:hAnsi="Times New Roman" w:cs="Times New Roman"/>
          <w:iCs/>
          <w:spacing w:val="-4"/>
          <w:sz w:val="26"/>
          <w:szCs w:val="26"/>
        </w:rPr>
        <w:lastRenderedPageBreak/>
        <w:t>пр.)</w:t>
      </w:r>
      <w:proofErr w:type="gramStart"/>
      <w:r w:rsidRPr="00EA6088">
        <w:rPr>
          <w:rFonts w:ascii="Times New Roman" w:hAnsi="Times New Roman" w:cs="Times New Roman"/>
          <w:iCs/>
          <w:spacing w:val="-4"/>
          <w:sz w:val="26"/>
          <w:szCs w:val="26"/>
        </w:rPr>
        <w:t>.</w:t>
      </w:r>
      <w:r w:rsidRPr="00EA6088">
        <w:rPr>
          <w:rFonts w:ascii="Times New Roman" w:hAnsi="Times New Roman" w:cs="Times New Roman"/>
          <w:sz w:val="26"/>
          <w:szCs w:val="26"/>
        </w:rPr>
        <w:t>К</w:t>
      </w:r>
      <w:proofErr w:type="gramEnd"/>
      <w:r w:rsidRPr="00EA6088">
        <w:rPr>
          <w:rFonts w:ascii="Times New Roman" w:hAnsi="Times New Roman" w:cs="Times New Roman"/>
          <w:sz w:val="26"/>
          <w:szCs w:val="26"/>
        </w:rPr>
        <w:t>онструирование и моделирование на компьютере и в интерактивном конструкторе.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Практика работы на компьютере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z w:val="26"/>
          <w:szCs w:val="26"/>
        </w:rPr>
        <w:t>Информация, её отбор, анализ и систематизация. Способы получения, хранения, переработки информации.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EA6088">
        <w:rPr>
          <w:rFonts w:ascii="Times New Roman" w:hAnsi="Times New Roman" w:cs="Times New Roman"/>
          <w:sz w:val="26"/>
          <w:szCs w:val="26"/>
        </w:rPr>
        <w:t xml:space="preserve">ра, </w:t>
      </w:r>
      <w:r w:rsidRPr="00EA6088">
        <w:rPr>
          <w:rFonts w:ascii="Times New Roman" w:hAnsi="Times New Roman" w:cs="Times New Roman"/>
          <w:iCs/>
          <w:sz w:val="26"/>
          <w:szCs w:val="26"/>
        </w:rPr>
        <w:t>общее представление о правилах клавиатурного письма</w:t>
      </w:r>
      <w:r w:rsidRPr="00EA6088">
        <w:rPr>
          <w:rFonts w:ascii="Times New Roman" w:hAnsi="Times New Roman" w:cs="Times New Roman"/>
          <w:sz w:val="26"/>
          <w:szCs w:val="26"/>
        </w:rPr>
        <w:t xml:space="preserve">, пользование мышью или </w:t>
      </w:r>
      <w:proofErr w:type="spellStart"/>
      <w:r w:rsidRPr="00EA6088">
        <w:rPr>
          <w:rFonts w:ascii="Times New Roman" w:hAnsi="Times New Roman" w:cs="Times New Roman"/>
          <w:sz w:val="26"/>
          <w:szCs w:val="26"/>
        </w:rPr>
        <w:t>асисстивными</w:t>
      </w:r>
      <w:proofErr w:type="spellEnd"/>
      <w:r w:rsidRPr="00EA6088">
        <w:rPr>
          <w:rFonts w:ascii="Times New Roman" w:hAnsi="Times New Roman" w:cs="Times New Roman"/>
          <w:sz w:val="26"/>
          <w:szCs w:val="26"/>
        </w:rPr>
        <w:t xml:space="preserve"> средствами ее заменяющими, использование простейших средств текстового редактора. </w:t>
      </w:r>
      <w:r w:rsidRPr="00EA6088">
        <w:rPr>
          <w:rFonts w:ascii="Times New Roman" w:hAnsi="Times New Roman" w:cs="Times New Roman"/>
          <w:iCs/>
          <w:sz w:val="26"/>
          <w:szCs w:val="26"/>
        </w:rPr>
        <w:t>Простейшие приёмы поиска информации: по ключевым словам, каталогам</w:t>
      </w:r>
      <w:r w:rsidRPr="00EA6088">
        <w:rPr>
          <w:rFonts w:ascii="Times New Roman" w:hAnsi="Times New Roman" w:cs="Times New Roman"/>
          <w:sz w:val="26"/>
          <w:szCs w:val="26"/>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AB4472" w:rsidRPr="00EA6088" w:rsidRDefault="00AB4472" w:rsidP="00EA6088">
      <w:pPr>
        <w:pStyle w:val="ab"/>
        <w:spacing w:line="360" w:lineRule="auto"/>
        <w:ind w:firstLine="567"/>
        <w:rPr>
          <w:rFonts w:ascii="Times New Roman" w:hAnsi="Times New Roman" w:cs="Times New Roman"/>
          <w:iCs/>
          <w:color w:val="00000A"/>
          <w:sz w:val="26"/>
          <w:szCs w:val="26"/>
        </w:rPr>
      </w:pPr>
      <w:proofErr w:type="gramStart"/>
      <w:r w:rsidRPr="00EA6088">
        <w:rPr>
          <w:rFonts w:ascii="Times New Roman" w:hAnsi="Times New Roman" w:cs="Times New Roman"/>
          <w:color w:val="00000A"/>
          <w:sz w:val="26"/>
          <w:szCs w:val="26"/>
        </w:rPr>
        <w:t>Работа с простыми информационными объектами (текст, таблица, схема, рисунок): преобразование, создание, сохранение, удаление.</w:t>
      </w:r>
      <w:proofErr w:type="gramEnd"/>
      <w:r w:rsidRPr="00EA6088">
        <w:rPr>
          <w:rFonts w:ascii="Times New Roman" w:hAnsi="Times New Roman" w:cs="Times New Roman"/>
          <w:color w:val="00000A"/>
          <w:sz w:val="26"/>
          <w:szCs w:val="26"/>
        </w:rPr>
        <w:t xml:space="preserve"> Создание небольшого текста по интересной </w:t>
      </w:r>
      <w:r w:rsidRPr="00EA6088">
        <w:rPr>
          <w:rFonts w:ascii="Times New Roman" w:hAnsi="Times New Roman" w:cs="Times New Roman"/>
          <w:color w:val="00000A"/>
          <w:spacing w:val="2"/>
          <w:sz w:val="26"/>
          <w:szCs w:val="26"/>
        </w:rPr>
        <w:t xml:space="preserve">детям тематике. Вывод текста на принтер. </w:t>
      </w:r>
      <w:r w:rsidRPr="00EA6088">
        <w:rPr>
          <w:rFonts w:ascii="Times New Roman" w:hAnsi="Times New Roman" w:cs="Times New Roman"/>
          <w:iCs/>
          <w:color w:val="00000A"/>
          <w:spacing w:val="2"/>
          <w:sz w:val="26"/>
          <w:szCs w:val="26"/>
        </w:rPr>
        <w:t xml:space="preserve">Использование </w:t>
      </w:r>
      <w:r w:rsidRPr="00EA6088">
        <w:rPr>
          <w:rFonts w:ascii="Times New Roman" w:hAnsi="Times New Roman" w:cs="Times New Roman"/>
          <w:iCs/>
          <w:color w:val="00000A"/>
          <w:sz w:val="26"/>
          <w:szCs w:val="26"/>
        </w:rPr>
        <w:t xml:space="preserve">рисунков из ресурса компьютера, программ </w:t>
      </w:r>
      <w:proofErr w:type="spellStart"/>
      <w:r w:rsidRPr="00EA6088">
        <w:rPr>
          <w:rFonts w:ascii="Times New Roman" w:hAnsi="Times New Roman" w:cs="Times New Roman"/>
          <w:iCs/>
          <w:color w:val="00000A"/>
          <w:sz w:val="26"/>
          <w:szCs w:val="26"/>
        </w:rPr>
        <w:t>Word</w:t>
      </w:r>
      <w:proofErr w:type="spellEnd"/>
      <w:r w:rsidRPr="00EA6088">
        <w:rPr>
          <w:rFonts w:ascii="Times New Roman" w:hAnsi="Times New Roman" w:cs="Times New Roman"/>
          <w:iCs/>
          <w:color w:val="00000A"/>
          <w:sz w:val="26"/>
          <w:szCs w:val="26"/>
        </w:rPr>
        <w:t xml:space="preserve"> и </w:t>
      </w:r>
      <w:proofErr w:type="spellStart"/>
      <w:r w:rsidRPr="00EA6088">
        <w:rPr>
          <w:rFonts w:ascii="Times New Roman" w:hAnsi="Times New Roman" w:cs="Times New Roman"/>
          <w:iCs/>
          <w:color w:val="00000A"/>
          <w:sz w:val="26"/>
          <w:szCs w:val="26"/>
        </w:rPr>
        <w:t>PowerPoint</w:t>
      </w:r>
      <w:proofErr w:type="spellEnd"/>
      <w:r w:rsidRPr="00EA6088">
        <w:rPr>
          <w:rFonts w:ascii="Times New Roman" w:hAnsi="Times New Roman" w:cs="Times New Roman"/>
          <w:iCs/>
          <w:color w:val="00000A"/>
          <w:sz w:val="26"/>
          <w:szCs w:val="26"/>
        </w:rPr>
        <w:t>.</w:t>
      </w:r>
    </w:p>
    <w:p w:rsidR="00AB4472" w:rsidRPr="00EA6088" w:rsidRDefault="00AB4472" w:rsidP="00EA6088">
      <w:pPr>
        <w:pStyle w:val="ab"/>
        <w:spacing w:line="360" w:lineRule="auto"/>
        <w:ind w:firstLine="567"/>
        <w:rPr>
          <w:rFonts w:ascii="Times New Roman" w:hAnsi="Times New Roman" w:cs="Times New Roman"/>
          <w:b/>
          <w:sz w:val="26"/>
          <w:szCs w:val="26"/>
        </w:rPr>
      </w:pPr>
      <w:r w:rsidRPr="00EA6088">
        <w:rPr>
          <w:rFonts w:ascii="Times New Roman" w:hAnsi="Times New Roman" w:cs="Times New Roman"/>
          <w:b/>
          <w:sz w:val="26"/>
          <w:szCs w:val="26"/>
        </w:rPr>
        <w:t>10. Физическая культура</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Знания о физической культуре</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Адаптивная физическая культура. </w:t>
      </w:r>
      <w:r w:rsidRPr="00EA6088">
        <w:rPr>
          <w:rFonts w:ascii="Times New Roman" w:hAnsi="Times New Roman" w:cs="Times New Roman"/>
          <w:sz w:val="26"/>
          <w:szCs w:val="26"/>
        </w:rPr>
        <w:t xml:space="preserve">Учебный материал 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w:t>
      </w:r>
      <w:proofErr w:type="spellStart"/>
      <w:r w:rsidRPr="00EA6088">
        <w:rPr>
          <w:rFonts w:ascii="Times New Roman" w:hAnsi="Times New Roman" w:cs="Times New Roman"/>
          <w:sz w:val="26"/>
          <w:szCs w:val="26"/>
        </w:rPr>
        <w:t>деятельности</w:t>
      </w:r>
      <w:proofErr w:type="gramStart"/>
      <w:r w:rsidRPr="00EA6088">
        <w:rPr>
          <w:rFonts w:ascii="Times New Roman" w:hAnsi="Times New Roman" w:cs="Times New Roman"/>
          <w:sz w:val="26"/>
          <w:szCs w:val="26"/>
        </w:rPr>
        <w:t>.Ф</w:t>
      </w:r>
      <w:proofErr w:type="gramEnd"/>
      <w:r w:rsidRPr="00EA6088">
        <w:rPr>
          <w:rFonts w:ascii="Times New Roman" w:hAnsi="Times New Roman" w:cs="Times New Roman"/>
          <w:sz w:val="26"/>
          <w:szCs w:val="26"/>
        </w:rPr>
        <w:t>изическая</w:t>
      </w:r>
      <w:proofErr w:type="spellEnd"/>
      <w:r w:rsidRPr="00EA6088">
        <w:rPr>
          <w:rFonts w:ascii="Times New Roman" w:hAnsi="Times New Roman" w:cs="Times New Roman"/>
          <w:sz w:val="26"/>
          <w:szCs w:val="26"/>
        </w:rPr>
        <w:t xml:space="preserve"> культура как система </w:t>
      </w:r>
      <w:r w:rsidRPr="00EA6088">
        <w:rPr>
          <w:rFonts w:ascii="Times New Roman" w:hAnsi="Times New Roman" w:cs="Times New Roman"/>
          <w:spacing w:val="2"/>
          <w:sz w:val="26"/>
          <w:szCs w:val="26"/>
        </w:rPr>
        <w:t xml:space="preserve">разнообразных форм занятий физическими упражнениями </w:t>
      </w:r>
      <w:r w:rsidRPr="00EA6088">
        <w:rPr>
          <w:rFonts w:ascii="Times New Roman" w:hAnsi="Times New Roman" w:cs="Times New Roman"/>
          <w:sz w:val="26"/>
          <w:szCs w:val="26"/>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Правила предупреждения травматизма во время занятий </w:t>
      </w:r>
      <w:r w:rsidRPr="00EA6088">
        <w:rPr>
          <w:rFonts w:ascii="Times New Roman" w:hAnsi="Times New Roman" w:cs="Times New Roman"/>
          <w:sz w:val="26"/>
          <w:szCs w:val="26"/>
        </w:rPr>
        <w:t>физическими упражнениями: организация мест занятий, подбор одежды, обуви и инвентаря.</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b/>
          <w:bCs/>
          <w:spacing w:val="-4"/>
          <w:sz w:val="26"/>
          <w:szCs w:val="26"/>
        </w:rPr>
        <w:t xml:space="preserve">Физические упражнения. </w:t>
      </w:r>
      <w:r w:rsidRPr="00EA6088">
        <w:rPr>
          <w:rFonts w:ascii="Times New Roman" w:hAnsi="Times New Roman" w:cs="Times New Roman"/>
          <w:spacing w:val="-4"/>
          <w:sz w:val="26"/>
          <w:szCs w:val="26"/>
        </w:rPr>
        <w:t>Физические упражнения, их вли</w:t>
      </w:r>
      <w:r w:rsidRPr="00EA6088">
        <w:rPr>
          <w:rFonts w:ascii="Times New Roman" w:hAnsi="Times New Roman" w:cs="Times New Roman"/>
          <w:spacing w:val="-2"/>
          <w:sz w:val="26"/>
          <w:szCs w:val="26"/>
        </w:rPr>
        <w:t xml:space="preserve">яние на физическое развитие и развитие физических качеств. </w:t>
      </w:r>
      <w:r w:rsidRPr="00EA6088">
        <w:rPr>
          <w:rFonts w:ascii="Times New Roman" w:hAnsi="Times New Roman" w:cs="Times New Roman"/>
          <w:spacing w:val="-4"/>
          <w:sz w:val="26"/>
          <w:szCs w:val="26"/>
        </w:rPr>
        <w:t>Физическая подготовка и её связь с развитием основных физи</w:t>
      </w:r>
      <w:r w:rsidRPr="00EA6088">
        <w:rPr>
          <w:rFonts w:ascii="Times New Roman" w:hAnsi="Times New Roman" w:cs="Times New Roman"/>
          <w:spacing w:val="-2"/>
          <w:sz w:val="26"/>
          <w:szCs w:val="26"/>
        </w:rPr>
        <w:t>ческих качеств. Характеристика основных физических качеств: силы, быстроты, выносливости, гибкости и равновесия.</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Способы физкультурной деятельности</w:t>
      </w:r>
    </w:p>
    <w:p w:rsidR="00AB4472" w:rsidRPr="00EA6088" w:rsidRDefault="00AB4472" w:rsidP="00EA6088">
      <w:pPr>
        <w:pStyle w:val="ab"/>
        <w:spacing w:line="360" w:lineRule="auto"/>
        <w:ind w:firstLine="567"/>
        <w:rPr>
          <w:rFonts w:ascii="Times New Roman" w:hAnsi="Times New Roman" w:cs="Times New Roman"/>
          <w:spacing w:val="-2"/>
          <w:sz w:val="26"/>
          <w:szCs w:val="26"/>
        </w:rPr>
      </w:pPr>
      <w:r w:rsidRPr="00EA6088">
        <w:rPr>
          <w:rFonts w:ascii="Times New Roman" w:hAnsi="Times New Roman" w:cs="Times New Roman"/>
          <w:b/>
          <w:spacing w:val="2"/>
          <w:sz w:val="26"/>
          <w:szCs w:val="26"/>
        </w:rPr>
        <w:t>Составление режима дня</w:t>
      </w:r>
      <w:r w:rsidRPr="00EA6088">
        <w:rPr>
          <w:rFonts w:ascii="Times New Roman" w:hAnsi="Times New Roman" w:cs="Times New Roman"/>
          <w:spacing w:val="2"/>
          <w:sz w:val="26"/>
          <w:szCs w:val="26"/>
        </w:rPr>
        <w:t xml:space="preserve">. </w:t>
      </w:r>
      <w:r w:rsidRPr="00EA6088">
        <w:rPr>
          <w:rFonts w:ascii="Times New Roman" w:hAnsi="Times New Roman" w:cs="Times New Roman"/>
          <w:spacing w:val="-2"/>
          <w:sz w:val="26"/>
          <w:szCs w:val="26"/>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Наблюдения за физическим развитием и физической подготовленностью. </w:t>
      </w:r>
      <w:r w:rsidRPr="00EA6088">
        <w:rPr>
          <w:rFonts w:ascii="Times New Roman" w:hAnsi="Times New Roman" w:cs="Times New Roman"/>
          <w:sz w:val="26"/>
          <w:szCs w:val="26"/>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Игры и развлечения. </w:t>
      </w:r>
      <w:r w:rsidRPr="00EA6088">
        <w:rPr>
          <w:rFonts w:ascii="Times New Roman" w:hAnsi="Times New Roman" w:cs="Times New Roman"/>
          <w:sz w:val="26"/>
          <w:szCs w:val="26"/>
        </w:rPr>
        <w:t>Организация и проведение подвижных игр (на спортивных площадках и в спортивных залах).</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Физическое совершенствование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Физкультурно-оздоровительная деятельность.</w:t>
      </w:r>
    </w:p>
    <w:p w:rsidR="00AB4472" w:rsidRPr="00EA6088" w:rsidRDefault="00AB4472" w:rsidP="00EA6088">
      <w:pPr>
        <w:spacing w:line="360" w:lineRule="auto"/>
        <w:ind w:firstLine="567"/>
        <w:jc w:val="both"/>
        <w:rPr>
          <w:rFonts w:ascii="Times New Roman" w:hAnsi="Times New Roman" w:cs="Times New Roman"/>
          <w:sz w:val="26"/>
          <w:szCs w:val="26"/>
        </w:rPr>
      </w:pPr>
      <w:r w:rsidRPr="00EA6088">
        <w:rPr>
          <w:rFonts w:ascii="Times New Roman" w:hAnsi="Times New Roman" w:cs="Times New Roman"/>
          <w:sz w:val="26"/>
          <w:szCs w:val="26"/>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proofErr w:type="gramStart"/>
      <w:r w:rsidRPr="00EA6088">
        <w:rPr>
          <w:rFonts w:ascii="Times New Roman" w:hAnsi="Times New Roman" w:cs="Times New Roman"/>
          <w:sz w:val="26"/>
          <w:szCs w:val="26"/>
        </w:rPr>
        <w:t>.</w:t>
      </w:r>
      <w:r w:rsidRPr="00EA6088">
        <w:rPr>
          <w:rFonts w:ascii="Times New Roman" w:hAnsi="Times New Roman" w:cs="Times New Roman"/>
          <w:spacing w:val="-2"/>
          <w:sz w:val="26"/>
          <w:szCs w:val="26"/>
        </w:rPr>
        <w:t>К</w:t>
      </w:r>
      <w:proofErr w:type="gramEnd"/>
      <w:r w:rsidRPr="00EA6088">
        <w:rPr>
          <w:rFonts w:ascii="Times New Roman" w:hAnsi="Times New Roman" w:cs="Times New Roman"/>
          <w:spacing w:val="-2"/>
          <w:sz w:val="26"/>
          <w:szCs w:val="26"/>
        </w:rPr>
        <w:t xml:space="preserve">омплексы дыхательных упражнений. Гимнастика для </w:t>
      </w:r>
      <w:r w:rsidRPr="00EA6088">
        <w:rPr>
          <w:rFonts w:ascii="Times New Roman" w:hAnsi="Times New Roman" w:cs="Times New Roman"/>
          <w:sz w:val="26"/>
          <w:szCs w:val="26"/>
        </w:rPr>
        <w:t>глаз.</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Спортивно-оздоровительная деятельность.</w:t>
      </w:r>
    </w:p>
    <w:p w:rsidR="00AB4472" w:rsidRPr="00EA6088" w:rsidRDefault="00AB4472" w:rsidP="00EA6088">
      <w:pPr>
        <w:spacing w:line="360" w:lineRule="auto"/>
        <w:ind w:firstLine="567"/>
        <w:jc w:val="both"/>
        <w:rPr>
          <w:rFonts w:ascii="Times New Roman" w:hAnsi="Times New Roman" w:cs="Times New Roman"/>
          <w:sz w:val="26"/>
          <w:szCs w:val="26"/>
        </w:rPr>
      </w:pPr>
      <w:r w:rsidRPr="00EA6088">
        <w:rPr>
          <w:rFonts w:ascii="Times New Roman" w:hAnsi="Times New Roman" w:cs="Times New Roman"/>
          <w:b/>
          <w:bCs/>
          <w:i/>
          <w:iCs/>
          <w:spacing w:val="2"/>
          <w:sz w:val="26"/>
          <w:szCs w:val="26"/>
        </w:rPr>
        <w:t xml:space="preserve">Гимнастика. </w:t>
      </w:r>
      <w:r w:rsidRPr="00EA6088">
        <w:rPr>
          <w:rFonts w:ascii="Times New Roman" w:hAnsi="Times New Roman" w:cs="Times New Roman"/>
          <w:i/>
          <w:iCs/>
          <w:spacing w:val="2"/>
          <w:sz w:val="26"/>
          <w:szCs w:val="26"/>
        </w:rPr>
        <w:t xml:space="preserve">Организующие </w:t>
      </w:r>
      <w:r w:rsidRPr="00EA6088">
        <w:rPr>
          <w:rFonts w:ascii="Times New Roman" w:hAnsi="Times New Roman" w:cs="Times New Roman"/>
          <w:i/>
          <w:iCs/>
          <w:sz w:val="26"/>
          <w:szCs w:val="26"/>
        </w:rPr>
        <w:t xml:space="preserve">команды и </w:t>
      </w:r>
      <w:proofErr w:type="gramStart"/>
      <w:r w:rsidRPr="00EA6088">
        <w:rPr>
          <w:rFonts w:ascii="Times New Roman" w:hAnsi="Times New Roman" w:cs="Times New Roman"/>
          <w:i/>
          <w:iCs/>
          <w:sz w:val="26"/>
          <w:szCs w:val="26"/>
        </w:rPr>
        <w:t>приёмы</w:t>
      </w:r>
      <w:proofErr w:type="gramEnd"/>
      <w:r w:rsidRPr="00EA6088">
        <w:rPr>
          <w:rFonts w:ascii="Times New Roman" w:hAnsi="Times New Roman" w:cs="Times New Roman"/>
          <w:sz w:val="26"/>
          <w:szCs w:val="26"/>
        </w:rPr>
        <w:t xml:space="preserve"> Основные исходные положения. Смена исходных положений лежа. Основные </w:t>
      </w:r>
      <w:proofErr w:type="gramStart"/>
      <w:r w:rsidRPr="00EA6088">
        <w:rPr>
          <w:rFonts w:ascii="Times New Roman" w:hAnsi="Times New Roman" w:cs="Times New Roman"/>
          <w:sz w:val="26"/>
          <w:szCs w:val="26"/>
        </w:rPr>
        <w:t>движения</w:t>
      </w:r>
      <w:proofErr w:type="gramEnd"/>
      <w:r w:rsidRPr="00EA6088">
        <w:rPr>
          <w:rFonts w:ascii="Times New Roman" w:hAnsi="Times New Roman" w:cs="Times New Roman"/>
          <w:sz w:val="26"/>
          <w:szCs w:val="26"/>
        </w:rPr>
        <w:t xml:space="preserve"> из положении лежа, смена направления.</w:t>
      </w:r>
    </w:p>
    <w:p w:rsidR="00AB4472" w:rsidRPr="00EA6088" w:rsidRDefault="00AB4472" w:rsidP="00EA6088">
      <w:pPr>
        <w:spacing w:line="360" w:lineRule="auto"/>
        <w:jc w:val="both"/>
        <w:rPr>
          <w:rFonts w:ascii="Times New Roman" w:hAnsi="Times New Roman" w:cs="Times New Roman"/>
          <w:sz w:val="26"/>
          <w:szCs w:val="26"/>
        </w:rPr>
      </w:pPr>
      <w:r w:rsidRPr="00EA6088">
        <w:rPr>
          <w:rFonts w:ascii="Times New Roman" w:hAnsi="Times New Roman" w:cs="Times New Roman"/>
          <w:sz w:val="26"/>
          <w:szCs w:val="26"/>
        </w:rPr>
        <w:lastRenderedPageBreak/>
        <w:t xml:space="preserve">Строевые упражнения. Лазание. </w:t>
      </w:r>
      <w:proofErr w:type="spellStart"/>
      <w:r w:rsidRPr="00EA6088">
        <w:rPr>
          <w:rFonts w:ascii="Times New Roman" w:hAnsi="Times New Roman" w:cs="Times New Roman"/>
          <w:sz w:val="26"/>
          <w:szCs w:val="26"/>
        </w:rPr>
        <w:t>Перелезания</w:t>
      </w:r>
      <w:proofErr w:type="gramStart"/>
      <w:r w:rsidRPr="00EA6088">
        <w:rPr>
          <w:rFonts w:ascii="Times New Roman" w:hAnsi="Times New Roman" w:cs="Times New Roman"/>
          <w:sz w:val="26"/>
          <w:szCs w:val="26"/>
        </w:rPr>
        <w:t>.А</w:t>
      </w:r>
      <w:proofErr w:type="gramEnd"/>
      <w:r w:rsidRPr="00EA6088">
        <w:rPr>
          <w:rFonts w:ascii="Times New Roman" w:hAnsi="Times New Roman" w:cs="Times New Roman"/>
          <w:sz w:val="26"/>
          <w:szCs w:val="26"/>
        </w:rPr>
        <w:t>кробатические</w:t>
      </w:r>
      <w:proofErr w:type="spellEnd"/>
      <w:r w:rsidRPr="00EA6088">
        <w:rPr>
          <w:rFonts w:ascii="Times New Roman" w:hAnsi="Times New Roman" w:cs="Times New Roman"/>
          <w:sz w:val="26"/>
          <w:szCs w:val="26"/>
        </w:rPr>
        <w:t xml:space="preserve"> упражнения. Группировка лежа на спине, перекат </w:t>
      </w:r>
      <w:proofErr w:type="spellStart"/>
      <w:r w:rsidRPr="00EA6088">
        <w:rPr>
          <w:rFonts w:ascii="Times New Roman" w:hAnsi="Times New Roman" w:cs="Times New Roman"/>
          <w:sz w:val="26"/>
          <w:szCs w:val="26"/>
        </w:rPr>
        <w:t>назад</w:t>
      </w:r>
      <w:proofErr w:type="gramStart"/>
      <w:r w:rsidRPr="00EA6088">
        <w:rPr>
          <w:rFonts w:ascii="Times New Roman" w:hAnsi="Times New Roman" w:cs="Times New Roman"/>
          <w:sz w:val="26"/>
          <w:szCs w:val="26"/>
        </w:rPr>
        <w:t>.У</w:t>
      </w:r>
      <w:proofErr w:type="gramEnd"/>
      <w:r w:rsidRPr="00EA6088">
        <w:rPr>
          <w:rFonts w:ascii="Times New Roman" w:hAnsi="Times New Roman" w:cs="Times New Roman"/>
          <w:sz w:val="26"/>
          <w:szCs w:val="26"/>
        </w:rPr>
        <w:t>поры</w:t>
      </w:r>
      <w:proofErr w:type="spellEnd"/>
      <w:r w:rsidRPr="00EA6088">
        <w:rPr>
          <w:rFonts w:ascii="Times New Roman" w:hAnsi="Times New Roman" w:cs="Times New Roman"/>
          <w:sz w:val="26"/>
          <w:szCs w:val="26"/>
        </w:rPr>
        <w:t xml:space="preserve">, стойка на коленях. Упражнения в равновесии. </w:t>
      </w:r>
    </w:p>
    <w:p w:rsidR="00AB4472" w:rsidRPr="00EA6088" w:rsidRDefault="00AB4472" w:rsidP="00EA6088">
      <w:pPr>
        <w:spacing w:line="360" w:lineRule="auto"/>
        <w:jc w:val="both"/>
        <w:rPr>
          <w:rFonts w:ascii="Times New Roman" w:hAnsi="Times New Roman" w:cs="Times New Roman"/>
          <w:sz w:val="26"/>
          <w:szCs w:val="26"/>
        </w:rPr>
      </w:pPr>
      <w:r w:rsidRPr="00EA6088">
        <w:rPr>
          <w:rFonts w:ascii="Times New Roman" w:hAnsi="Times New Roman" w:cs="Times New Roman"/>
          <w:i/>
          <w:iCs/>
          <w:spacing w:val="2"/>
          <w:sz w:val="26"/>
          <w:szCs w:val="26"/>
        </w:rPr>
        <w:t xml:space="preserve">Гимнастические упражнения прикладного характера. </w:t>
      </w:r>
      <w:r w:rsidRPr="00EA6088">
        <w:rPr>
          <w:rFonts w:ascii="Times New Roman" w:hAnsi="Times New Roman" w:cs="Times New Roman"/>
          <w:spacing w:val="2"/>
          <w:sz w:val="26"/>
          <w:szCs w:val="26"/>
        </w:rPr>
        <w:t xml:space="preserve"> Передвижение по гимнастической </w:t>
      </w:r>
      <w:r w:rsidRPr="00EA6088">
        <w:rPr>
          <w:rFonts w:ascii="Times New Roman" w:hAnsi="Times New Roman" w:cs="Times New Roman"/>
          <w:sz w:val="26"/>
          <w:szCs w:val="26"/>
        </w:rPr>
        <w:t xml:space="preserve">стенке. Преодоление полосы препятствий с элементами лазанья и </w:t>
      </w:r>
      <w:proofErr w:type="spellStart"/>
      <w:r w:rsidRPr="00EA6088">
        <w:rPr>
          <w:rFonts w:ascii="Times New Roman" w:hAnsi="Times New Roman" w:cs="Times New Roman"/>
          <w:sz w:val="26"/>
          <w:szCs w:val="26"/>
        </w:rPr>
        <w:t>перелезания</w:t>
      </w:r>
      <w:proofErr w:type="spellEnd"/>
      <w:r w:rsidRPr="00EA6088">
        <w:rPr>
          <w:rFonts w:ascii="Times New Roman" w:hAnsi="Times New Roman" w:cs="Times New Roman"/>
          <w:sz w:val="26"/>
          <w:szCs w:val="26"/>
        </w:rPr>
        <w:t xml:space="preserve">, </w:t>
      </w:r>
      <w:proofErr w:type="spellStart"/>
      <w:r w:rsidRPr="00EA6088">
        <w:rPr>
          <w:rFonts w:ascii="Times New Roman" w:hAnsi="Times New Roman" w:cs="Times New Roman"/>
          <w:sz w:val="26"/>
          <w:szCs w:val="26"/>
        </w:rPr>
        <w:t>переползания</w:t>
      </w:r>
      <w:proofErr w:type="spellEnd"/>
      <w:r w:rsidRPr="00EA6088">
        <w:rPr>
          <w:rFonts w:ascii="Times New Roman" w:hAnsi="Times New Roman" w:cs="Times New Roman"/>
          <w:sz w:val="26"/>
          <w:szCs w:val="26"/>
        </w:rPr>
        <w:t>, передвижение по наклонной гимнастической скамейке.</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 xml:space="preserve">Лёгкая атлетика. </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i/>
          <w:iCs/>
          <w:sz w:val="26"/>
          <w:szCs w:val="26"/>
        </w:rPr>
        <w:t xml:space="preserve">Броски: </w:t>
      </w:r>
      <w:r w:rsidRPr="00EA6088">
        <w:rPr>
          <w:rFonts w:ascii="Times New Roman" w:hAnsi="Times New Roman" w:cs="Times New Roman"/>
          <w:sz w:val="26"/>
          <w:szCs w:val="26"/>
        </w:rPr>
        <w:t>большого мяча (1 кг) на дальность разными способами.</w:t>
      </w:r>
    </w:p>
    <w:p w:rsidR="00AB4472" w:rsidRPr="00EA6088" w:rsidRDefault="00AB4472" w:rsidP="00EA6088">
      <w:pPr>
        <w:pStyle w:val="ab"/>
        <w:spacing w:line="360" w:lineRule="auto"/>
        <w:ind w:firstLine="567"/>
        <w:rPr>
          <w:rFonts w:ascii="Times New Roman" w:hAnsi="Times New Roman" w:cs="Times New Roman"/>
          <w:sz w:val="26"/>
          <w:szCs w:val="26"/>
        </w:rPr>
      </w:pPr>
      <w:r w:rsidRPr="00EA6088">
        <w:rPr>
          <w:rFonts w:ascii="Times New Roman" w:hAnsi="Times New Roman" w:cs="Times New Roman"/>
          <w:i/>
          <w:iCs/>
          <w:sz w:val="26"/>
          <w:szCs w:val="26"/>
        </w:rPr>
        <w:t xml:space="preserve">Метание: </w:t>
      </w:r>
      <w:r w:rsidRPr="00EA6088">
        <w:rPr>
          <w:rFonts w:ascii="Times New Roman" w:hAnsi="Times New Roman" w:cs="Times New Roman"/>
          <w:sz w:val="26"/>
          <w:szCs w:val="26"/>
        </w:rPr>
        <w:t>малого мяча в вертикальную цель и на дальность.</w:t>
      </w:r>
    </w:p>
    <w:p w:rsidR="00AB4472" w:rsidRPr="00EA6088" w:rsidRDefault="00AB4472" w:rsidP="00EA6088">
      <w:pPr>
        <w:pStyle w:val="ab"/>
        <w:spacing w:line="360" w:lineRule="auto"/>
        <w:ind w:firstLine="567"/>
        <w:rPr>
          <w:rFonts w:ascii="Times New Roman" w:hAnsi="Times New Roman" w:cs="Times New Roman"/>
          <w:color w:val="00000A"/>
          <w:sz w:val="26"/>
          <w:szCs w:val="26"/>
        </w:rPr>
      </w:pPr>
      <w:r w:rsidRPr="00EA6088">
        <w:rPr>
          <w:rFonts w:ascii="Times New Roman" w:hAnsi="Times New Roman" w:cs="Times New Roman"/>
          <w:color w:val="00000A"/>
          <w:sz w:val="26"/>
          <w:szCs w:val="26"/>
        </w:rPr>
        <w:t xml:space="preserve">Раздел </w:t>
      </w:r>
      <w:r w:rsidRPr="00EA6088">
        <w:rPr>
          <w:rFonts w:ascii="Times New Roman" w:hAnsi="Times New Roman" w:cs="Times New Roman"/>
          <w:b/>
          <w:i/>
          <w:color w:val="00000A"/>
          <w:sz w:val="26"/>
          <w:szCs w:val="26"/>
        </w:rPr>
        <w:t>«Прикладные Упражнения»</w:t>
      </w:r>
      <w:r w:rsidRPr="00EA6088">
        <w:rPr>
          <w:rFonts w:ascii="Times New Roman" w:hAnsi="Times New Roman" w:cs="Times New Roman"/>
          <w:color w:val="00000A"/>
          <w:sz w:val="26"/>
          <w:szCs w:val="26"/>
        </w:rPr>
        <w:t xml:space="preserve"> направлен на развитие физических качеств и на формирование возрастных  </w:t>
      </w:r>
      <w:proofErr w:type="spellStart"/>
      <w:r w:rsidRPr="00EA6088">
        <w:rPr>
          <w:rFonts w:ascii="Times New Roman" w:hAnsi="Times New Roman" w:cs="Times New Roman"/>
          <w:color w:val="00000A"/>
          <w:sz w:val="26"/>
          <w:szCs w:val="26"/>
        </w:rPr>
        <w:t>локомоторно-статических</w:t>
      </w:r>
      <w:proofErr w:type="spellEnd"/>
      <w:r w:rsidRPr="00EA6088">
        <w:rPr>
          <w:rFonts w:ascii="Times New Roman" w:hAnsi="Times New Roman" w:cs="Times New Roman"/>
          <w:color w:val="00000A"/>
          <w:sz w:val="26"/>
          <w:szCs w:val="26"/>
        </w:rPr>
        <w:t xml:space="preserve">  функций,  </w:t>
      </w:r>
      <w:proofErr w:type="gramStart"/>
      <w:r w:rsidRPr="00EA6088">
        <w:rPr>
          <w:rFonts w:ascii="Times New Roman" w:hAnsi="Times New Roman" w:cs="Times New Roman"/>
          <w:color w:val="00000A"/>
          <w:sz w:val="26"/>
          <w:szCs w:val="26"/>
        </w:rPr>
        <w:t>необходимых</w:t>
      </w:r>
      <w:proofErr w:type="gramEnd"/>
      <w:r w:rsidRPr="00EA6088">
        <w:rPr>
          <w:rFonts w:ascii="Times New Roman" w:hAnsi="Times New Roman" w:cs="Times New Roman"/>
          <w:color w:val="00000A"/>
          <w:sz w:val="26"/>
          <w:szCs w:val="26"/>
        </w:rPr>
        <w:t xml:space="preserve">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w:t>
      </w:r>
      <w:proofErr w:type="spellStart"/>
      <w:r w:rsidRPr="00EA6088">
        <w:rPr>
          <w:rFonts w:ascii="Times New Roman" w:hAnsi="Times New Roman" w:cs="Times New Roman"/>
          <w:color w:val="00000A"/>
          <w:sz w:val="26"/>
          <w:szCs w:val="26"/>
        </w:rPr>
        <w:t>перелезание</w:t>
      </w:r>
      <w:proofErr w:type="spellEnd"/>
      <w:r w:rsidRPr="00EA6088">
        <w:rPr>
          <w:rFonts w:ascii="Times New Roman" w:hAnsi="Times New Roman" w:cs="Times New Roman"/>
          <w:color w:val="00000A"/>
          <w:sz w:val="26"/>
          <w:szCs w:val="26"/>
        </w:rPr>
        <w:t xml:space="preserve"> и </w:t>
      </w:r>
      <w:proofErr w:type="spellStart"/>
      <w:r w:rsidRPr="00EA6088">
        <w:rPr>
          <w:rFonts w:ascii="Times New Roman" w:hAnsi="Times New Roman" w:cs="Times New Roman"/>
          <w:color w:val="00000A"/>
          <w:sz w:val="26"/>
          <w:szCs w:val="26"/>
        </w:rPr>
        <w:t>переползание</w:t>
      </w:r>
      <w:proofErr w:type="spellEnd"/>
      <w:r w:rsidRPr="00EA6088">
        <w:rPr>
          <w:rFonts w:ascii="Times New Roman" w:hAnsi="Times New Roman" w:cs="Times New Roman"/>
          <w:color w:val="00000A"/>
          <w:sz w:val="26"/>
          <w:szCs w:val="26"/>
        </w:rPr>
        <w:t xml:space="preserve">, </w:t>
      </w:r>
      <w:proofErr w:type="spellStart"/>
      <w:r w:rsidRPr="00EA6088">
        <w:rPr>
          <w:rFonts w:ascii="Times New Roman" w:hAnsi="Times New Roman" w:cs="Times New Roman"/>
          <w:color w:val="00000A"/>
          <w:sz w:val="26"/>
          <w:szCs w:val="26"/>
        </w:rPr>
        <w:t>ритмимические</w:t>
      </w:r>
      <w:proofErr w:type="spellEnd"/>
      <w:r w:rsidRPr="00EA6088">
        <w:rPr>
          <w:rFonts w:ascii="Times New Roman" w:hAnsi="Times New Roman" w:cs="Times New Roman"/>
          <w:color w:val="00000A"/>
          <w:sz w:val="26"/>
          <w:szCs w:val="26"/>
        </w:rPr>
        <w:t xml:space="preserve">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rsidR="00AB4472" w:rsidRPr="00EA6088" w:rsidRDefault="00AB4472" w:rsidP="00EA6088">
      <w:pPr>
        <w:pStyle w:val="Default"/>
        <w:jc w:val="both"/>
        <w:rPr>
          <w:b/>
          <w:bCs/>
          <w:sz w:val="26"/>
          <w:szCs w:val="26"/>
        </w:rPr>
      </w:pPr>
    </w:p>
    <w:p w:rsidR="00AB4472" w:rsidRPr="00EA6088" w:rsidRDefault="00AB4472" w:rsidP="00EA6088">
      <w:pPr>
        <w:pStyle w:val="Default"/>
        <w:jc w:val="both"/>
        <w:rPr>
          <w:b/>
          <w:bCs/>
          <w:sz w:val="26"/>
          <w:szCs w:val="26"/>
        </w:rPr>
      </w:pPr>
    </w:p>
    <w:p w:rsidR="00EF51F3" w:rsidRPr="00EA6088" w:rsidRDefault="00EF51F3" w:rsidP="00EA6088">
      <w:pPr>
        <w:pStyle w:val="Default"/>
        <w:jc w:val="both"/>
        <w:rPr>
          <w:sz w:val="26"/>
          <w:szCs w:val="26"/>
        </w:rPr>
      </w:pPr>
      <w:r w:rsidRPr="00EA6088">
        <w:rPr>
          <w:b/>
          <w:bCs/>
          <w:sz w:val="26"/>
          <w:szCs w:val="26"/>
        </w:rPr>
        <w:t xml:space="preserve">2.3 ПРОГРАММА ДУХОВНО-НРАВСТВЕННОГО РАЗВИТИЯ, </w:t>
      </w:r>
    </w:p>
    <w:p w:rsidR="00EF51F3" w:rsidRPr="00EA6088" w:rsidRDefault="00EF51F3" w:rsidP="00EA6088">
      <w:pPr>
        <w:pStyle w:val="Default"/>
        <w:jc w:val="both"/>
        <w:rPr>
          <w:sz w:val="26"/>
          <w:szCs w:val="26"/>
        </w:rPr>
      </w:pPr>
      <w:r w:rsidRPr="00EA6088">
        <w:rPr>
          <w:b/>
          <w:bCs/>
          <w:sz w:val="26"/>
          <w:szCs w:val="26"/>
        </w:rPr>
        <w:lastRenderedPageBreak/>
        <w:t xml:space="preserve">ВОСПИТАНИЯ </w:t>
      </w:r>
      <w:proofErr w:type="gramStart"/>
      <w:r w:rsidRPr="00EA6088">
        <w:rPr>
          <w:b/>
          <w:bCs/>
          <w:sz w:val="26"/>
          <w:szCs w:val="26"/>
        </w:rPr>
        <w:t>ОБУЧАЮЩИХСЯ</w:t>
      </w:r>
      <w:proofErr w:type="gramEnd"/>
      <w:r w:rsidRPr="00EA6088">
        <w:rPr>
          <w:b/>
          <w:bCs/>
          <w:sz w:val="26"/>
          <w:szCs w:val="26"/>
        </w:rPr>
        <w:t xml:space="preserve"> ПРИ ПОЛУЧЕНИИ НАЧАЛЬНОГО ОБЩЕГО ОБРАЗОВАНИЯ </w:t>
      </w:r>
    </w:p>
    <w:p w:rsidR="00EF51F3" w:rsidRPr="00EA6088" w:rsidRDefault="00EF51F3" w:rsidP="00EA6088">
      <w:pPr>
        <w:pStyle w:val="Default"/>
        <w:jc w:val="both"/>
        <w:rPr>
          <w:sz w:val="26"/>
          <w:szCs w:val="26"/>
        </w:rPr>
      </w:pPr>
      <w:proofErr w:type="gramStart"/>
      <w:r w:rsidRPr="00EA6088">
        <w:rPr>
          <w:sz w:val="26"/>
          <w:szCs w:val="26"/>
        </w:rPr>
        <w:t xml:space="preserve">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w:t>
      </w:r>
      <w:proofErr w:type="spellStart"/>
      <w:r w:rsidRPr="00EA6088">
        <w:rPr>
          <w:sz w:val="26"/>
          <w:szCs w:val="26"/>
        </w:rPr>
        <w:t>внеучебную</w:t>
      </w:r>
      <w:proofErr w:type="spellEnd"/>
      <w:r w:rsidRPr="00EA6088">
        <w:rPr>
          <w:sz w:val="26"/>
          <w:szCs w:val="26"/>
        </w:rPr>
        <w:t xml:space="preserve">, социально значимую деятельность обучающихся, основанного на системе духовных идеалов, ценностей, моральных приоритетов, реализуемого в совместной социально-педагогической деятельности школы, семьи и других субъектов общественной жизни. </w:t>
      </w:r>
      <w:proofErr w:type="gramEnd"/>
    </w:p>
    <w:p w:rsidR="00EF51F3" w:rsidRPr="00EA6088" w:rsidRDefault="00EF51F3" w:rsidP="00EA6088">
      <w:pPr>
        <w:pStyle w:val="Default"/>
        <w:jc w:val="both"/>
        <w:rPr>
          <w:sz w:val="26"/>
          <w:szCs w:val="26"/>
        </w:rPr>
      </w:pPr>
      <w:r w:rsidRPr="00EA6088">
        <w:rPr>
          <w:sz w:val="26"/>
          <w:szCs w:val="26"/>
        </w:rPr>
        <w:t xml:space="preserve">Педагогическая организация процесса духовно-нравственного развития и воспитания обучающихся предусматривает согласование усилий многих социальных субъектов: образовательного учреждения, семьи, учреждений дополнительного образования, культуры и спорта, традиционных религиозных организаций и общественных объединений, включая </w:t>
      </w:r>
      <w:proofErr w:type="spellStart"/>
      <w:r w:rsidRPr="00EA6088">
        <w:rPr>
          <w:sz w:val="26"/>
          <w:szCs w:val="26"/>
        </w:rPr>
        <w:t>детск</w:t>
      </w:r>
      <w:proofErr w:type="gramStart"/>
      <w:r w:rsidRPr="00EA6088">
        <w:rPr>
          <w:sz w:val="26"/>
          <w:szCs w:val="26"/>
        </w:rPr>
        <w:t>о</w:t>
      </w:r>
      <w:proofErr w:type="spellEnd"/>
      <w:r w:rsidRPr="00EA6088">
        <w:rPr>
          <w:sz w:val="26"/>
          <w:szCs w:val="26"/>
        </w:rPr>
        <w:t>-</w:t>
      </w:r>
      <w:proofErr w:type="gramEnd"/>
      <w:r w:rsidRPr="00EA6088">
        <w:rPr>
          <w:sz w:val="26"/>
          <w:szCs w:val="26"/>
        </w:rPr>
        <w:t xml:space="preserve"> юношеские движения и организации. </w:t>
      </w:r>
    </w:p>
    <w:p w:rsidR="00EF51F3" w:rsidRPr="00EA6088" w:rsidRDefault="00EF51F3" w:rsidP="00EA6088">
      <w:pPr>
        <w:pStyle w:val="Default"/>
        <w:jc w:val="both"/>
        <w:rPr>
          <w:sz w:val="26"/>
          <w:szCs w:val="26"/>
        </w:rPr>
      </w:pPr>
      <w:r w:rsidRPr="00EA6088">
        <w:rPr>
          <w:sz w:val="26"/>
          <w:szCs w:val="26"/>
        </w:rPr>
        <w:t xml:space="preserve">Ведущая, </w:t>
      </w:r>
      <w:proofErr w:type="spellStart"/>
      <w:r w:rsidRPr="00EA6088">
        <w:rPr>
          <w:sz w:val="26"/>
          <w:szCs w:val="26"/>
        </w:rPr>
        <w:t>ценностно</w:t>
      </w:r>
      <w:proofErr w:type="spellEnd"/>
      <w:r w:rsidRPr="00EA6088">
        <w:rPr>
          <w:sz w:val="26"/>
          <w:szCs w:val="26"/>
        </w:rPr>
        <w:t xml:space="preserve"> и содержательно определяющая роль в создании социально открытого, нравственного уклада школьной жизни принадлежит педагогическому коллективу. </w:t>
      </w:r>
    </w:p>
    <w:p w:rsidR="00EF51F3" w:rsidRPr="00EA6088" w:rsidRDefault="00EF51F3" w:rsidP="00EA6088">
      <w:pPr>
        <w:pStyle w:val="Default"/>
        <w:jc w:val="both"/>
        <w:rPr>
          <w:sz w:val="26"/>
          <w:szCs w:val="26"/>
        </w:rPr>
      </w:pPr>
      <w:r w:rsidRPr="00EA6088">
        <w:rPr>
          <w:sz w:val="26"/>
          <w:szCs w:val="26"/>
        </w:rPr>
        <w:t xml:space="preserve">В школе созданы условия для развития индивидуальных способностей учащихся и их самореализации. Каждый ребенок имеет возможность посещать творческие объединения и спортивные секции, работающие на базе школы и вне ее, участвовать в конкурсах разного уровня и направленности, в том числе и конкурсах сети Интернет, демонстрировать свои достижения на общешкольных мероприятиях. </w:t>
      </w:r>
    </w:p>
    <w:p w:rsidR="00EF51F3" w:rsidRPr="00EA6088" w:rsidRDefault="00EF51F3" w:rsidP="00EA6088">
      <w:pPr>
        <w:jc w:val="both"/>
        <w:rPr>
          <w:rFonts w:ascii="Times New Roman" w:hAnsi="Times New Roman" w:cs="Times New Roman"/>
          <w:sz w:val="26"/>
          <w:szCs w:val="26"/>
        </w:rPr>
      </w:pPr>
      <w:r w:rsidRPr="00EA6088">
        <w:rPr>
          <w:rFonts w:ascii="Times New Roman" w:hAnsi="Times New Roman" w:cs="Times New Roman"/>
          <w:sz w:val="26"/>
          <w:szCs w:val="26"/>
        </w:rPr>
        <w:t xml:space="preserve">Все достижения учащихся фиксируются. </w:t>
      </w:r>
    </w:p>
    <w:p w:rsidR="00EF51F3" w:rsidRPr="00EA6088" w:rsidRDefault="00EF51F3" w:rsidP="00EA6088">
      <w:pPr>
        <w:pStyle w:val="Default"/>
        <w:jc w:val="both"/>
        <w:rPr>
          <w:sz w:val="26"/>
          <w:szCs w:val="26"/>
        </w:rPr>
      </w:pPr>
      <w:r w:rsidRPr="00EA6088">
        <w:rPr>
          <w:sz w:val="26"/>
          <w:szCs w:val="26"/>
        </w:rPr>
        <w:t xml:space="preserve">Программа духовно-нравственного воспитания и </w:t>
      </w:r>
      <w:proofErr w:type="gramStart"/>
      <w:r w:rsidRPr="00EA6088">
        <w:rPr>
          <w:sz w:val="26"/>
          <w:szCs w:val="26"/>
        </w:rPr>
        <w:t>развития</w:t>
      </w:r>
      <w:proofErr w:type="gramEnd"/>
      <w:r w:rsidRPr="00EA6088">
        <w:rPr>
          <w:sz w:val="26"/>
          <w:szCs w:val="26"/>
        </w:rPr>
        <w:t xml:space="preserve"> обучающихся с ЗПР направлена на воспитание в каждом ученике гражданина и патриота, на раскрытие способностей и талантов учащихся, подготовку их к жизни в высокотехнологичном конкурентном мире</w:t>
      </w:r>
      <w:r w:rsidRPr="00EA6088">
        <w:rPr>
          <w:b/>
          <w:bCs/>
          <w:sz w:val="26"/>
          <w:szCs w:val="26"/>
        </w:rPr>
        <w:t xml:space="preserve">. </w:t>
      </w:r>
    </w:p>
    <w:p w:rsidR="00EF51F3" w:rsidRDefault="00EF51F3" w:rsidP="00EA6088">
      <w:pPr>
        <w:pStyle w:val="Default"/>
        <w:jc w:val="both"/>
        <w:rPr>
          <w:sz w:val="26"/>
          <w:szCs w:val="26"/>
        </w:rPr>
      </w:pPr>
      <w:r w:rsidRPr="00EA6088">
        <w:rPr>
          <w:sz w:val="26"/>
          <w:szCs w:val="26"/>
        </w:rPr>
        <w:t xml:space="preserve">Программа духовно-нравственного воспитания и </w:t>
      </w:r>
      <w:proofErr w:type="gramStart"/>
      <w:r w:rsidRPr="00EA6088">
        <w:rPr>
          <w:sz w:val="26"/>
          <w:szCs w:val="26"/>
        </w:rPr>
        <w:t>развития</w:t>
      </w:r>
      <w:proofErr w:type="gramEnd"/>
      <w:r w:rsidRPr="00EA6088">
        <w:rPr>
          <w:sz w:val="26"/>
          <w:szCs w:val="26"/>
        </w:rPr>
        <w:t xml:space="preserve"> обучающихс</w:t>
      </w:r>
      <w:r w:rsidR="00476AA8" w:rsidRPr="00EA6088">
        <w:rPr>
          <w:sz w:val="26"/>
          <w:szCs w:val="26"/>
        </w:rPr>
        <w:t>я с ЗПР соответствует ООП НОО МБ</w:t>
      </w:r>
      <w:r w:rsidRPr="00EA6088">
        <w:rPr>
          <w:sz w:val="26"/>
          <w:szCs w:val="26"/>
        </w:rPr>
        <w:t>ОУ «</w:t>
      </w:r>
      <w:r w:rsidR="00194EA4">
        <w:rPr>
          <w:sz w:val="26"/>
          <w:szCs w:val="26"/>
        </w:rPr>
        <w:t>Жариковская СОШ ПМР»</w:t>
      </w:r>
      <w:r w:rsidR="00476AA8" w:rsidRPr="00EA6088">
        <w:rPr>
          <w:sz w:val="26"/>
          <w:szCs w:val="26"/>
        </w:rPr>
        <w:t>.</w:t>
      </w:r>
    </w:p>
    <w:p w:rsidR="00194EA4" w:rsidRPr="00EA6088" w:rsidRDefault="00194EA4" w:rsidP="00EA6088">
      <w:pPr>
        <w:pStyle w:val="Default"/>
        <w:jc w:val="both"/>
        <w:rPr>
          <w:sz w:val="26"/>
          <w:szCs w:val="26"/>
        </w:rPr>
      </w:pPr>
    </w:p>
    <w:p w:rsidR="00EF51F3" w:rsidRPr="00EA6088" w:rsidRDefault="00EF51F3" w:rsidP="00EA6088">
      <w:pPr>
        <w:pStyle w:val="Default"/>
        <w:ind w:left="360"/>
        <w:jc w:val="both"/>
        <w:rPr>
          <w:sz w:val="26"/>
          <w:szCs w:val="26"/>
        </w:rPr>
      </w:pPr>
      <w:r w:rsidRPr="00EA6088">
        <w:rPr>
          <w:b/>
          <w:bCs/>
          <w:sz w:val="26"/>
          <w:szCs w:val="26"/>
        </w:rPr>
        <w:t xml:space="preserve">2.4. ПРОГРАММА ФОРМИРОВАНИЯ ЭКОЛОГИЧЕСКОЙ КУЛЬТУРЫ, ЗДОРОВОГО И БЕЗОПАСНОГО ОБРАЗА ЖИЗНИ ПРИ ПОЛУЧЕНИИ НАЧАЛЬНОГО ОБЩЕГО ОБРАЗОВАНИЯ </w:t>
      </w:r>
    </w:p>
    <w:p w:rsidR="00EF51F3" w:rsidRPr="00EA6088" w:rsidRDefault="00EF51F3" w:rsidP="00EA6088">
      <w:pPr>
        <w:pStyle w:val="Default"/>
        <w:jc w:val="both"/>
        <w:rPr>
          <w:sz w:val="26"/>
          <w:szCs w:val="26"/>
        </w:rPr>
      </w:pPr>
      <w:r w:rsidRPr="00EA6088">
        <w:rPr>
          <w:sz w:val="26"/>
          <w:szCs w:val="26"/>
        </w:rPr>
        <w:t>Программа формирования экологической культуры, здорового и безопасного образа жизни обучающихся с ЗПР</w:t>
      </w:r>
      <w:r w:rsidR="00412079">
        <w:rPr>
          <w:sz w:val="26"/>
          <w:szCs w:val="26"/>
        </w:rPr>
        <w:t>,</w:t>
      </w:r>
      <w:r w:rsidRPr="00EA6088">
        <w:rPr>
          <w:sz w:val="26"/>
          <w:szCs w:val="26"/>
        </w:rPr>
        <w:t xml:space="preserve"> - это комплексная программа формирования знаний, установок, личностных ориентиров и норм поведения, обеспечивает: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пробуждение в детях желание заботиться о своём здоровье путём соблюдения правил здорового образа жизни;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познавательного интереса и бережного отношения к природе; </w:t>
      </w:r>
    </w:p>
    <w:p w:rsidR="00EF51F3" w:rsidRPr="00EA6088" w:rsidRDefault="00412079" w:rsidP="00EA6088">
      <w:pPr>
        <w:pStyle w:val="Default"/>
        <w:spacing w:after="14"/>
        <w:jc w:val="both"/>
        <w:rPr>
          <w:sz w:val="26"/>
          <w:szCs w:val="26"/>
        </w:rPr>
      </w:pPr>
      <w:r>
        <w:rPr>
          <w:sz w:val="26"/>
          <w:szCs w:val="26"/>
        </w:rPr>
        <w:lastRenderedPageBreak/>
        <w:t></w:t>
      </w:r>
      <w:r w:rsidR="00EF51F3" w:rsidRPr="00EA6088">
        <w:rPr>
          <w:sz w:val="26"/>
          <w:szCs w:val="26"/>
        </w:rPr>
        <w:t xml:space="preserve">формирование установок на использование здорового питания;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использование оптимальных двигательных режимов для детей с учётом их возрастных, психологических и иных особенностей, развитие потребностей в занятиях физической культурой и спортом;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негативного отношения к факторам риска здоровья детей (курение, алкоголь, наркотики и другие </w:t>
      </w:r>
      <w:proofErr w:type="spellStart"/>
      <w:r w:rsidR="00EF51F3" w:rsidRPr="00EA6088">
        <w:rPr>
          <w:sz w:val="26"/>
          <w:szCs w:val="26"/>
        </w:rPr>
        <w:t>психоактивные</w:t>
      </w:r>
      <w:proofErr w:type="spellEnd"/>
      <w:r w:rsidR="00EF51F3" w:rsidRPr="00EA6088">
        <w:rPr>
          <w:sz w:val="26"/>
          <w:szCs w:val="26"/>
        </w:rPr>
        <w:t xml:space="preserve"> вещества, инфекционные заболевания);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основ </w:t>
      </w:r>
      <w:proofErr w:type="spellStart"/>
      <w:r w:rsidR="00EF51F3" w:rsidRPr="00EA6088">
        <w:rPr>
          <w:sz w:val="26"/>
          <w:szCs w:val="26"/>
        </w:rPr>
        <w:t>здоровьесберегающей</w:t>
      </w:r>
      <w:proofErr w:type="spellEnd"/>
      <w:r w:rsidR="00EF51F3" w:rsidRPr="00EA6088">
        <w:rPr>
          <w:sz w:val="26"/>
          <w:szCs w:val="26"/>
        </w:rPr>
        <w:t xml:space="preserve"> учебной культуры: умение организовать успешную учебную работу, создавая </w:t>
      </w:r>
      <w:proofErr w:type="spellStart"/>
      <w:r w:rsidR="00EF51F3" w:rsidRPr="00EA6088">
        <w:rPr>
          <w:sz w:val="26"/>
          <w:szCs w:val="26"/>
        </w:rPr>
        <w:t>здоровьесберегающие</w:t>
      </w:r>
      <w:proofErr w:type="spellEnd"/>
      <w:r w:rsidR="00EF51F3" w:rsidRPr="00EA6088">
        <w:rPr>
          <w:sz w:val="26"/>
          <w:szCs w:val="26"/>
        </w:rPr>
        <w:t xml:space="preserve"> условия, выбирая адекватные средства и приёмы выполнения заданий с учётом индивидуальных особенностей; </w:t>
      </w:r>
    </w:p>
    <w:p w:rsidR="00EF51F3" w:rsidRPr="00EA6088" w:rsidRDefault="00412079" w:rsidP="00EA6088">
      <w:pPr>
        <w:pStyle w:val="Default"/>
        <w:jc w:val="both"/>
        <w:rPr>
          <w:sz w:val="26"/>
          <w:szCs w:val="26"/>
        </w:rPr>
      </w:pPr>
      <w:r>
        <w:rPr>
          <w:sz w:val="26"/>
          <w:szCs w:val="26"/>
        </w:rPr>
        <w:t></w:t>
      </w:r>
      <w:r w:rsidR="00EF51F3" w:rsidRPr="00EA6088">
        <w:rPr>
          <w:sz w:val="26"/>
          <w:szCs w:val="26"/>
        </w:rPr>
        <w:t xml:space="preserve">формирование умений безопасного поведения в окружающей среде и экстремальных ситуациях.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Программа формирования ценности здоровья и здорового образа жизни на уровне начального общего образования сформирована с учётом факторов, оказывающих существенное влияние на состояние здоровья детей: </w:t>
      </w:r>
    </w:p>
    <w:p w:rsidR="00EF51F3" w:rsidRPr="00EA6088" w:rsidRDefault="00EF51F3" w:rsidP="00EA6088">
      <w:pPr>
        <w:pStyle w:val="Default"/>
        <w:jc w:val="both"/>
        <w:rPr>
          <w:sz w:val="26"/>
          <w:szCs w:val="26"/>
        </w:rPr>
      </w:pPr>
      <w:r w:rsidRPr="00EA6088">
        <w:rPr>
          <w:sz w:val="26"/>
          <w:szCs w:val="26"/>
        </w:rPr>
        <w:t xml:space="preserve">- неблагоприятные социальные, экономические и экологические условия; </w:t>
      </w:r>
    </w:p>
    <w:p w:rsidR="00EF51F3" w:rsidRPr="00EA6088" w:rsidRDefault="00EF51F3" w:rsidP="00EA6088">
      <w:pPr>
        <w:pStyle w:val="Default"/>
        <w:jc w:val="both"/>
        <w:rPr>
          <w:sz w:val="26"/>
          <w:szCs w:val="26"/>
        </w:rPr>
      </w:pPr>
      <w:r w:rsidRPr="00EA6088">
        <w:rPr>
          <w:sz w:val="26"/>
          <w:szCs w:val="26"/>
        </w:rPr>
        <w:t xml:space="preserve">- 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w:t>
      </w:r>
    </w:p>
    <w:p w:rsidR="00EF51F3" w:rsidRPr="00EA6088" w:rsidRDefault="00EF51F3" w:rsidP="00EA6088">
      <w:pPr>
        <w:pStyle w:val="Default"/>
        <w:jc w:val="both"/>
        <w:rPr>
          <w:sz w:val="26"/>
          <w:szCs w:val="26"/>
        </w:rPr>
      </w:pPr>
      <w:r w:rsidRPr="00EA6088">
        <w:rPr>
          <w:sz w:val="26"/>
          <w:szCs w:val="26"/>
        </w:rPr>
        <w:t xml:space="preserve">- чувствительность к воздействиям при одновременной к ним инертности по своей природе, обусловливающей временной разрыв между воздействием и </w:t>
      </w:r>
      <w:proofErr w:type="gramStart"/>
      <w:r w:rsidRPr="00EA6088">
        <w:rPr>
          <w:sz w:val="26"/>
          <w:szCs w:val="26"/>
        </w:rPr>
        <w:t>результатом</w:t>
      </w:r>
      <w:proofErr w:type="gramEnd"/>
      <w:r w:rsidRPr="00EA6088">
        <w:rPr>
          <w:sz w:val="26"/>
          <w:szCs w:val="26"/>
        </w:rPr>
        <w:t xml:space="preserve"> который может быть значительным, достигая нескольких лет, и тем самым </w:t>
      </w:r>
      <w:proofErr w:type="spellStart"/>
      <w:r w:rsidRPr="00EA6088">
        <w:rPr>
          <w:sz w:val="26"/>
          <w:szCs w:val="26"/>
        </w:rPr>
        <w:t>междуначальным</w:t>
      </w:r>
      <w:proofErr w:type="spellEnd"/>
      <w:r w:rsidRPr="00EA6088">
        <w:rPr>
          <w:sz w:val="26"/>
          <w:szCs w:val="26"/>
        </w:rPr>
        <w:t xml:space="preserve"> и существенным проявлением неблагополучных популяционных сдвигов в здоровье детей и подростков и всего населения страны в целом; </w:t>
      </w:r>
    </w:p>
    <w:p w:rsidR="00EF51F3" w:rsidRPr="00EA6088" w:rsidRDefault="00EF51F3" w:rsidP="00EA6088">
      <w:pPr>
        <w:pStyle w:val="Default"/>
        <w:jc w:val="both"/>
        <w:rPr>
          <w:sz w:val="26"/>
          <w:szCs w:val="26"/>
        </w:rPr>
      </w:pPr>
      <w:r w:rsidRPr="00EA6088">
        <w:rPr>
          <w:sz w:val="26"/>
          <w:szCs w:val="26"/>
        </w:rPr>
        <w:t xml:space="preserve">- активно формируемые в младшем школьном возрасте комплексы </w:t>
      </w:r>
    </w:p>
    <w:p w:rsidR="00EF51F3" w:rsidRPr="00EA6088" w:rsidRDefault="00EF51F3" w:rsidP="00EA6088">
      <w:pPr>
        <w:pStyle w:val="Default"/>
        <w:jc w:val="both"/>
        <w:rPr>
          <w:sz w:val="26"/>
          <w:szCs w:val="26"/>
        </w:rPr>
      </w:pPr>
      <w:r w:rsidRPr="00EA6088">
        <w:rPr>
          <w:sz w:val="26"/>
          <w:szCs w:val="26"/>
        </w:rPr>
        <w:t xml:space="preserve">знаний, установок, правил поведения, привычек; </w:t>
      </w:r>
    </w:p>
    <w:p w:rsidR="00EF51F3" w:rsidRPr="00EA6088" w:rsidRDefault="00EF51F3" w:rsidP="00EA6088">
      <w:pPr>
        <w:pStyle w:val="Default"/>
        <w:jc w:val="both"/>
        <w:rPr>
          <w:sz w:val="26"/>
          <w:szCs w:val="26"/>
        </w:rPr>
      </w:pPr>
      <w:r w:rsidRPr="00EA6088">
        <w:rPr>
          <w:sz w:val="26"/>
          <w:szCs w:val="26"/>
        </w:rPr>
        <w:t xml:space="preserve">- особенности отношения </w:t>
      </w:r>
      <w:proofErr w:type="gramStart"/>
      <w:r w:rsidRPr="00EA6088">
        <w:rPr>
          <w:sz w:val="26"/>
          <w:szCs w:val="26"/>
        </w:rPr>
        <w:t>обучающихся</w:t>
      </w:r>
      <w:proofErr w:type="gramEnd"/>
      <w:r w:rsidRPr="00EA6088">
        <w:rPr>
          <w:sz w:val="26"/>
          <w:szCs w:val="26"/>
        </w:rPr>
        <w:t xml:space="preserve"> младшего школьного возраста </w:t>
      </w:r>
    </w:p>
    <w:p w:rsidR="00EF51F3" w:rsidRPr="00EA6088" w:rsidRDefault="00EF51F3" w:rsidP="00EA6088">
      <w:pPr>
        <w:pStyle w:val="Default"/>
        <w:jc w:val="both"/>
        <w:rPr>
          <w:sz w:val="26"/>
          <w:szCs w:val="26"/>
        </w:rPr>
      </w:pPr>
      <w:r w:rsidRPr="00EA6088">
        <w:rPr>
          <w:sz w:val="26"/>
          <w:szCs w:val="26"/>
        </w:rPr>
        <w:t xml:space="preserve">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 </w:t>
      </w:r>
    </w:p>
    <w:p w:rsidR="00EF51F3" w:rsidRPr="00EA6088" w:rsidRDefault="00EF51F3" w:rsidP="00EA6088">
      <w:pPr>
        <w:pStyle w:val="Default"/>
        <w:jc w:val="both"/>
        <w:rPr>
          <w:sz w:val="26"/>
          <w:szCs w:val="26"/>
        </w:rPr>
      </w:pPr>
      <w:r w:rsidRPr="00EA6088">
        <w:rPr>
          <w:sz w:val="26"/>
          <w:szCs w:val="26"/>
        </w:rPr>
        <w:t xml:space="preserve">Цель формирования культуры здорового и безопасного образа жизни обучающихся: реализация комплексной системы мер по формированию ценности здоровья и здорового образа </w:t>
      </w:r>
      <w:proofErr w:type="gramStart"/>
      <w:r w:rsidRPr="00EA6088">
        <w:rPr>
          <w:sz w:val="26"/>
          <w:szCs w:val="26"/>
        </w:rPr>
        <w:t>жизни</w:t>
      </w:r>
      <w:proofErr w:type="gramEnd"/>
      <w:r w:rsidRPr="00EA6088">
        <w:rPr>
          <w:sz w:val="26"/>
          <w:szCs w:val="26"/>
        </w:rPr>
        <w:t xml:space="preserve"> обучающихся в условиях школы, создание санитарно гигиенических условий в сочетании с грамотным просвещением и соблюдением принципов </w:t>
      </w:r>
      <w:proofErr w:type="spellStart"/>
      <w:r w:rsidRPr="00EA6088">
        <w:rPr>
          <w:sz w:val="26"/>
          <w:szCs w:val="26"/>
        </w:rPr>
        <w:t>природосообразности</w:t>
      </w:r>
      <w:proofErr w:type="spellEnd"/>
      <w:r w:rsidRPr="00EA6088">
        <w:rPr>
          <w:sz w:val="26"/>
          <w:szCs w:val="26"/>
        </w:rPr>
        <w:t xml:space="preserve"> и целостности развития личности ребенка. </w:t>
      </w:r>
    </w:p>
    <w:p w:rsidR="00EF51F3" w:rsidRPr="00EA6088" w:rsidRDefault="00EF51F3" w:rsidP="00EA6088">
      <w:pPr>
        <w:pStyle w:val="Default"/>
        <w:jc w:val="both"/>
        <w:rPr>
          <w:sz w:val="26"/>
          <w:szCs w:val="26"/>
        </w:rPr>
      </w:pPr>
      <w:r w:rsidRPr="00EA6088">
        <w:rPr>
          <w:sz w:val="26"/>
          <w:szCs w:val="26"/>
        </w:rPr>
        <w:t xml:space="preserve">Задачи формирования культуры здорового и безопасного образа жизни </w:t>
      </w:r>
      <w:proofErr w:type="gramStart"/>
      <w:r w:rsidRPr="00EA6088">
        <w:rPr>
          <w:sz w:val="26"/>
          <w:szCs w:val="26"/>
        </w:rPr>
        <w:t>обучающихся</w:t>
      </w:r>
      <w:proofErr w:type="gramEnd"/>
      <w:r w:rsidRPr="00EA6088">
        <w:rPr>
          <w:sz w:val="26"/>
          <w:szCs w:val="26"/>
        </w:rPr>
        <w:t xml:space="preserve">: </w:t>
      </w:r>
    </w:p>
    <w:p w:rsidR="00EF51F3" w:rsidRPr="00EA6088" w:rsidRDefault="00EF51F3" w:rsidP="00EA6088">
      <w:pPr>
        <w:pStyle w:val="Default"/>
        <w:jc w:val="both"/>
        <w:rPr>
          <w:sz w:val="26"/>
          <w:szCs w:val="26"/>
        </w:rPr>
      </w:pPr>
      <w:r w:rsidRPr="00EA6088">
        <w:rPr>
          <w:sz w:val="26"/>
          <w:szCs w:val="26"/>
        </w:rPr>
        <w:t xml:space="preserve">- пробуждение в детях желания заботиться о своем здоровье (формирование заинтересованного отношения к собственному здоровью, позитивных факторах, влияющих на здоровье); </w:t>
      </w:r>
    </w:p>
    <w:p w:rsidR="00EF51F3" w:rsidRPr="00EA6088" w:rsidRDefault="00EF51F3" w:rsidP="00EA6088">
      <w:pPr>
        <w:pStyle w:val="Default"/>
        <w:jc w:val="both"/>
        <w:rPr>
          <w:sz w:val="26"/>
          <w:szCs w:val="26"/>
        </w:rPr>
      </w:pPr>
      <w:r w:rsidRPr="00EA6088">
        <w:rPr>
          <w:sz w:val="26"/>
          <w:szCs w:val="26"/>
        </w:rPr>
        <w:lastRenderedPageBreak/>
        <w:t xml:space="preserve">- формирование представления о правильном (здоровом) питании, его режиме, структуре, </w:t>
      </w:r>
      <w:proofErr w:type="spellStart"/>
      <w:r w:rsidRPr="00EA6088">
        <w:rPr>
          <w:sz w:val="26"/>
          <w:szCs w:val="26"/>
        </w:rPr>
        <w:t>полезныхпродуктах</w:t>
      </w:r>
      <w:proofErr w:type="spellEnd"/>
      <w:r w:rsidRPr="00EA6088">
        <w:rPr>
          <w:sz w:val="26"/>
          <w:szCs w:val="26"/>
        </w:rPr>
        <w:t xml:space="preserve">; </w:t>
      </w:r>
    </w:p>
    <w:p w:rsidR="00EF51F3" w:rsidRPr="00EA6088" w:rsidRDefault="00EF51F3" w:rsidP="00EA6088">
      <w:pPr>
        <w:pStyle w:val="Default"/>
        <w:jc w:val="both"/>
        <w:rPr>
          <w:sz w:val="26"/>
          <w:szCs w:val="26"/>
        </w:rPr>
      </w:pPr>
      <w:r w:rsidRPr="00EA6088">
        <w:rPr>
          <w:sz w:val="26"/>
          <w:szCs w:val="26"/>
        </w:rPr>
        <w:t xml:space="preserve">- использование оптимальных двигательных режимов для детей с учетом </w:t>
      </w:r>
    </w:p>
    <w:p w:rsidR="00EF51F3" w:rsidRPr="00EA6088" w:rsidRDefault="00EF51F3" w:rsidP="00EA6088">
      <w:pPr>
        <w:pStyle w:val="Default"/>
        <w:jc w:val="both"/>
        <w:rPr>
          <w:sz w:val="26"/>
          <w:szCs w:val="26"/>
        </w:rPr>
      </w:pPr>
      <w:r w:rsidRPr="00EA6088">
        <w:rPr>
          <w:sz w:val="26"/>
          <w:szCs w:val="26"/>
        </w:rPr>
        <w:t xml:space="preserve">их возрастных, психологических и иных особенностей, развитие потребности в занятиях физической культурой и спортом; </w:t>
      </w:r>
    </w:p>
    <w:p w:rsidR="00EF51F3" w:rsidRPr="00EA6088" w:rsidRDefault="00EF51F3" w:rsidP="00EA6088">
      <w:pPr>
        <w:pStyle w:val="Default"/>
        <w:jc w:val="both"/>
        <w:rPr>
          <w:sz w:val="26"/>
          <w:szCs w:val="26"/>
        </w:rPr>
      </w:pPr>
      <w:r w:rsidRPr="00EA6088">
        <w:rPr>
          <w:sz w:val="26"/>
          <w:szCs w:val="26"/>
        </w:rPr>
        <w:t xml:space="preserve">- формирование представления о рациональной организации режима дня, </w:t>
      </w:r>
    </w:p>
    <w:p w:rsidR="00EF51F3" w:rsidRPr="00EA6088" w:rsidRDefault="00EF51F3" w:rsidP="00EA6088">
      <w:pPr>
        <w:pStyle w:val="Default"/>
        <w:jc w:val="both"/>
        <w:rPr>
          <w:sz w:val="26"/>
          <w:szCs w:val="26"/>
        </w:rPr>
      </w:pPr>
      <w:r w:rsidRPr="00EA6088">
        <w:rPr>
          <w:sz w:val="26"/>
          <w:szCs w:val="26"/>
        </w:rPr>
        <w:t xml:space="preserve">учёбы и отдыха, двигательной активности, научить ребёнка составлять, анализировать и контролировать свой режим дня; </w:t>
      </w:r>
    </w:p>
    <w:p w:rsidR="00EF51F3" w:rsidRPr="00EA6088" w:rsidRDefault="00EF51F3" w:rsidP="00EA6088">
      <w:pPr>
        <w:pStyle w:val="Default"/>
        <w:jc w:val="both"/>
        <w:rPr>
          <w:sz w:val="26"/>
          <w:szCs w:val="26"/>
        </w:rPr>
      </w:pPr>
      <w:r w:rsidRPr="00EA6088">
        <w:rPr>
          <w:sz w:val="26"/>
          <w:szCs w:val="26"/>
        </w:rPr>
        <w:t xml:space="preserve">- формирование представления с учётом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w:t>
      </w:r>
      <w:proofErr w:type="spellStart"/>
      <w:r w:rsidRPr="00EA6088">
        <w:rPr>
          <w:sz w:val="26"/>
          <w:szCs w:val="26"/>
        </w:rPr>
        <w:t>психоактивных</w:t>
      </w:r>
      <w:proofErr w:type="spellEnd"/>
      <w:r w:rsidRPr="00EA6088">
        <w:rPr>
          <w:sz w:val="26"/>
          <w:szCs w:val="26"/>
        </w:rPr>
        <w:t xml:space="preserve"> веществ, их пагубном влиянии на здоровье; </w:t>
      </w:r>
    </w:p>
    <w:p w:rsidR="00EF51F3" w:rsidRPr="00EA6088" w:rsidRDefault="00EF51F3" w:rsidP="00EA6088">
      <w:pPr>
        <w:pStyle w:val="Default"/>
        <w:jc w:val="both"/>
        <w:rPr>
          <w:sz w:val="26"/>
          <w:szCs w:val="26"/>
        </w:rPr>
      </w:pPr>
      <w:r w:rsidRPr="00EA6088">
        <w:rPr>
          <w:sz w:val="26"/>
          <w:szCs w:val="26"/>
        </w:rPr>
        <w:t xml:space="preserve">- научить </w:t>
      </w:r>
      <w:proofErr w:type="gramStart"/>
      <w:r w:rsidRPr="00EA6088">
        <w:rPr>
          <w:sz w:val="26"/>
          <w:szCs w:val="26"/>
        </w:rPr>
        <w:t>обучающихся</w:t>
      </w:r>
      <w:proofErr w:type="gramEnd"/>
      <w:r w:rsidRPr="00EA6088">
        <w:rPr>
          <w:sz w:val="26"/>
          <w:szCs w:val="26"/>
        </w:rPr>
        <w:t xml:space="preserve"> осознанно выбирать поступки, поведение, позволяющие сохранять и укреплять здоровье, выполнять правила личной гигиены и развить готовность на основе её использования самостоятельно поддерживать своё здоровье; </w:t>
      </w:r>
    </w:p>
    <w:p w:rsidR="00EF51F3" w:rsidRPr="00EA6088" w:rsidRDefault="00EF51F3" w:rsidP="00EA6088">
      <w:pPr>
        <w:pStyle w:val="Default"/>
        <w:jc w:val="both"/>
        <w:rPr>
          <w:sz w:val="26"/>
          <w:szCs w:val="26"/>
        </w:rPr>
      </w:pPr>
      <w:r w:rsidRPr="00EA6088">
        <w:rPr>
          <w:sz w:val="26"/>
          <w:szCs w:val="26"/>
        </w:rPr>
        <w:t xml:space="preserve">- Дать представление о влиянии позитивных и негативных эмоций на здоровье, </w:t>
      </w:r>
      <w:proofErr w:type="spellStart"/>
      <w:r w:rsidRPr="00EA6088">
        <w:rPr>
          <w:sz w:val="26"/>
          <w:szCs w:val="26"/>
        </w:rPr>
        <w:t>втом</w:t>
      </w:r>
      <w:proofErr w:type="spellEnd"/>
      <w:r w:rsidRPr="00EA6088">
        <w:rPr>
          <w:sz w:val="26"/>
          <w:szCs w:val="26"/>
        </w:rPr>
        <w:t xml:space="preserve"> числе получаемых от общения с компьютером, просмотра телепередач, участия в азартных играх; </w:t>
      </w:r>
    </w:p>
    <w:p w:rsidR="00EF51F3" w:rsidRPr="00EA6088" w:rsidRDefault="00EF51F3" w:rsidP="00EA6088">
      <w:pPr>
        <w:pStyle w:val="Default"/>
        <w:jc w:val="both"/>
        <w:rPr>
          <w:sz w:val="26"/>
          <w:szCs w:val="26"/>
        </w:rPr>
      </w:pPr>
      <w:r w:rsidRPr="00EA6088">
        <w:rPr>
          <w:sz w:val="26"/>
          <w:szCs w:val="26"/>
        </w:rPr>
        <w:t xml:space="preserve">- Обучить элементарным навыкам эмоциональной разгрузки (релаксации); </w:t>
      </w:r>
    </w:p>
    <w:p w:rsidR="00EF51F3" w:rsidRPr="00EA6088" w:rsidRDefault="00EF51F3" w:rsidP="00EA6088">
      <w:pPr>
        <w:pStyle w:val="Default"/>
        <w:jc w:val="both"/>
        <w:rPr>
          <w:sz w:val="26"/>
          <w:szCs w:val="26"/>
        </w:rPr>
      </w:pPr>
      <w:r w:rsidRPr="00EA6088">
        <w:rPr>
          <w:sz w:val="26"/>
          <w:szCs w:val="26"/>
        </w:rPr>
        <w:t xml:space="preserve">- Сформировать навыки позитивного коммуникативного общения; </w:t>
      </w:r>
    </w:p>
    <w:p w:rsidR="00EF51F3" w:rsidRPr="00EA6088" w:rsidRDefault="00EF51F3" w:rsidP="00EA6088">
      <w:pPr>
        <w:pStyle w:val="Default"/>
        <w:jc w:val="both"/>
        <w:rPr>
          <w:sz w:val="26"/>
          <w:szCs w:val="26"/>
        </w:rPr>
      </w:pPr>
      <w:r w:rsidRPr="00EA6088">
        <w:rPr>
          <w:sz w:val="26"/>
          <w:szCs w:val="26"/>
        </w:rPr>
        <w:t xml:space="preserve">- Сформировать представление об основных компонентах культуры </w:t>
      </w:r>
    </w:p>
    <w:p w:rsidR="00EF51F3" w:rsidRPr="00EA6088" w:rsidRDefault="00EF51F3" w:rsidP="00EA6088">
      <w:pPr>
        <w:pStyle w:val="Default"/>
        <w:jc w:val="both"/>
        <w:rPr>
          <w:sz w:val="26"/>
          <w:szCs w:val="26"/>
        </w:rPr>
      </w:pPr>
      <w:r w:rsidRPr="00EA6088">
        <w:rPr>
          <w:sz w:val="26"/>
          <w:szCs w:val="26"/>
        </w:rPr>
        <w:t xml:space="preserve">здоровья и здорового образа жизни; </w:t>
      </w:r>
    </w:p>
    <w:p w:rsidR="00EF51F3" w:rsidRPr="00EA6088" w:rsidRDefault="00EF51F3" w:rsidP="00EA6088">
      <w:pPr>
        <w:pStyle w:val="Default"/>
        <w:jc w:val="both"/>
        <w:rPr>
          <w:sz w:val="26"/>
          <w:szCs w:val="26"/>
        </w:rPr>
      </w:pPr>
      <w:r w:rsidRPr="00EA6088">
        <w:rPr>
          <w:sz w:val="26"/>
          <w:szCs w:val="26"/>
        </w:rPr>
        <w:t xml:space="preserve">- 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EF51F3" w:rsidRPr="00EA6088" w:rsidRDefault="00EF51F3" w:rsidP="00EA6088">
      <w:pPr>
        <w:pStyle w:val="Default"/>
        <w:jc w:val="both"/>
        <w:rPr>
          <w:sz w:val="26"/>
          <w:szCs w:val="26"/>
        </w:rPr>
      </w:pPr>
      <w:r w:rsidRPr="00EA6088">
        <w:rPr>
          <w:sz w:val="26"/>
          <w:szCs w:val="26"/>
        </w:rPr>
        <w:t xml:space="preserve">- Сформировать у детей потребность предвидеть возможные жизненные экстремальные ситуации, выработать навык правильного их анализа и адекватного поведения, то есть грамотные действия в тех условиях, которые могут сегодня встретиться на жизненном пути; </w:t>
      </w:r>
    </w:p>
    <w:p w:rsidR="00EF51F3" w:rsidRPr="00EA6088" w:rsidRDefault="00EF51F3" w:rsidP="00EA6088">
      <w:pPr>
        <w:pStyle w:val="Default"/>
        <w:jc w:val="both"/>
        <w:rPr>
          <w:sz w:val="26"/>
          <w:szCs w:val="26"/>
        </w:rPr>
      </w:pPr>
      <w:r w:rsidRPr="00EA6088">
        <w:rPr>
          <w:sz w:val="26"/>
          <w:szCs w:val="26"/>
        </w:rPr>
        <w:t xml:space="preserve">- Сформировать у детей устойчивые привычки дисциплинированного, осторожного поведения на улицах, дорогах, в быту, навыки самоконтроля, самоорганизации в определённых жизненных ситуациях. </w:t>
      </w:r>
    </w:p>
    <w:p w:rsidR="00EF51F3" w:rsidRPr="00EA6088" w:rsidRDefault="00EF51F3" w:rsidP="00EA6088">
      <w:pPr>
        <w:jc w:val="both"/>
        <w:rPr>
          <w:rFonts w:ascii="Times New Roman" w:hAnsi="Times New Roman" w:cs="Times New Roman"/>
          <w:b/>
          <w:bCs/>
          <w:sz w:val="26"/>
          <w:szCs w:val="26"/>
        </w:rPr>
      </w:pPr>
      <w:r w:rsidRPr="00EA6088">
        <w:rPr>
          <w:rFonts w:ascii="Times New Roman" w:hAnsi="Times New Roman" w:cs="Times New Roman"/>
          <w:b/>
          <w:bCs/>
          <w:sz w:val="26"/>
          <w:szCs w:val="26"/>
        </w:rPr>
        <w:t>2.5. ПРОГРАММА КОРРЕКЦИОННОЙ РАБОТЫ</w:t>
      </w:r>
    </w:p>
    <w:p w:rsidR="00EF51F3" w:rsidRPr="00EA6088" w:rsidRDefault="00EF51F3" w:rsidP="00EA6088">
      <w:pPr>
        <w:pStyle w:val="Default"/>
        <w:jc w:val="both"/>
        <w:rPr>
          <w:sz w:val="26"/>
          <w:szCs w:val="26"/>
        </w:rPr>
      </w:pPr>
      <w:r w:rsidRPr="00EA6088">
        <w:rPr>
          <w:sz w:val="26"/>
          <w:szCs w:val="26"/>
        </w:rPr>
        <w:t xml:space="preserve">Пояснительная записка. </w:t>
      </w: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разработана в соответствии с требованиями ФЗ-273 «Об образовании в РФ», Федерального государственного образовательного стандарта начального общего образования, Единой концепции специального федерального государственного стандарта для детей с ограниченными возможностями здоровья (далее – ОВЗ), а также с учетом опыта работы школы по данной проблематике. </w:t>
      </w:r>
    </w:p>
    <w:p w:rsidR="00EF51F3" w:rsidRPr="00EA6088" w:rsidRDefault="00EF51F3" w:rsidP="00EA6088">
      <w:pPr>
        <w:pStyle w:val="Default"/>
        <w:jc w:val="both"/>
        <w:rPr>
          <w:sz w:val="26"/>
          <w:szCs w:val="26"/>
        </w:rPr>
      </w:pPr>
      <w:r w:rsidRPr="00EA6088">
        <w:rPr>
          <w:sz w:val="26"/>
          <w:szCs w:val="26"/>
        </w:rPr>
        <w:lastRenderedPageBreak/>
        <w:t xml:space="preserve">Программа коррекционной работы направлена </w:t>
      </w:r>
      <w:proofErr w:type="gramStart"/>
      <w:r w:rsidRPr="00EA6088">
        <w:rPr>
          <w:sz w:val="26"/>
          <w:szCs w:val="26"/>
        </w:rPr>
        <w:t>на</w:t>
      </w:r>
      <w:proofErr w:type="gramEnd"/>
      <w:r w:rsidRPr="00EA6088">
        <w:rPr>
          <w:sz w:val="26"/>
          <w:szCs w:val="26"/>
        </w:rPr>
        <w:t xml:space="preserve">: </w:t>
      </w:r>
    </w:p>
    <w:p w:rsidR="00EF51F3" w:rsidRPr="00EA6088" w:rsidRDefault="00EF51F3" w:rsidP="00EA6088">
      <w:pPr>
        <w:pStyle w:val="Default"/>
        <w:spacing w:after="57"/>
        <w:jc w:val="both"/>
        <w:rPr>
          <w:sz w:val="26"/>
          <w:szCs w:val="26"/>
        </w:rPr>
      </w:pPr>
      <w:r w:rsidRPr="00EA6088">
        <w:rPr>
          <w:sz w:val="26"/>
          <w:szCs w:val="26"/>
        </w:rPr>
        <w:t xml:space="preserve"> преодоление затруднений учащихся в учебной деятельности; </w:t>
      </w:r>
    </w:p>
    <w:p w:rsidR="00EF51F3" w:rsidRPr="00EA6088" w:rsidRDefault="00EF51F3" w:rsidP="00EA6088">
      <w:pPr>
        <w:pStyle w:val="Default"/>
        <w:spacing w:after="57"/>
        <w:jc w:val="both"/>
        <w:rPr>
          <w:sz w:val="26"/>
          <w:szCs w:val="26"/>
        </w:rPr>
      </w:pPr>
      <w:r w:rsidRPr="00EA6088">
        <w:rPr>
          <w:sz w:val="26"/>
          <w:szCs w:val="26"/>
        </w:rPr>
        <w:t xml:space="preserve"> овладение навыками адаптации учащихся к социуму; </w:t>
      </w:r>
    </w:p>
    <w:p w:rsidR="00EF51F3" w:rsidRPr="00EA6088" w:rsidRDefault="00EF51F3" w:rsidP="00EA6088">
      <w:pPr>
        <w:pStyle w:val="Default"/>
        <w:spacing w:after="57"/>
        <w:jc w:val="both"/>
        <w:rPr>
          <w:sz w:val="26"/>
          <w:szCs w:val="26"/>
        </w:rPr>
      </w:pPr>
      <w:r w:rsidRPr="00EA6088">
        <w:rPr>
          <w:sz w:val="26"/>
          <w:szCs w:val="26"/>
        </w:rPr>
        <w:t xml:space="preserve"> </w:t>
      </w:r>
      <w:proofErr w:type="spellStart"/>
      <w:r w:rsidRPr="00EA6088">
        <w:rPr>
          <w:sz w:val="26"/>
          <w:szCs w:val="26"/>
        </w:rPr>
        <w:t>психолого-медико-педагогическое</w:t>
      </w:r>
      <w:proofErr w:type="spellEnd"/>
      <w:r w:rsidRPr="00EA6088">
        <w:rPr>
          <w:sz w:val="26"/>
          <w:szCs w:val="26"/>
        </w:rPr>
        <w:t xml:space="preserve"> сопровождение школьников, имеющих проблемы в обучении; </w:t>
      </w:r>
    </w:p>
    <w:p w:rsidR="00EF51F3" w:rsidRPr="00EA6088" w:rsidRDefault="00EF51F3" w:rsidP="00EA6088">
      <w:pPr>
        <w:pStyle w:val="Default"/>
        <w:jc w:val="both"/>
        <w:rPr>
          <w:sz w:val="26"/>
          <w:szCs w:val="26"/>
        </w:rPr>
      </w:pPr>
      <w:r w:rsidRPr="00EA6088">
        <w:rPr>
          <w:sz w:val="26"/>
          <w:szCs w:val="26"/>
        </w:rPr>
        <w:t xml:space="preserve"> развитие потенциала учащихся с ограниченными возможностями.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должна обеспечивать: </w:t>
      </w:r>
    </w:p>
    <w:p w:rsidR="00EF51F3" w:rsidRPr="00EA6088" w:rsidRDefault="00EF51F3" w:rsidP="00EA6088">
      <w:pPr>
        <w:pStyle w:val="Default"/>
        <w:spacing w:after="55"/>
        <w:jc w:val="both"/>
        <w:rPr>
          <w:sz w:val="26"/>
          <w:szCs w:val="26"/>
        </w:rPr>
      </w:pPr>
      <w:r w:rsidRPr="00EA6088">
        <w:rPr>
          <w:sz w:val="26"/>
          <w:szCs w:val="26"/>
        </w:rPr>
        <w:t xml:space="preserve"> выявление особых образовательных потребностей детей с ОВЗ и осуществление индивидуально ориентированной </w:t>
      </w:r>
      <w:proofErr w:type="spellStart"/>
      <w:r w:rsidRPr="00EA6088">
        <w:rPr>
          <w:sz w:val="26"/>
          <w:szCs w:val="26"/>
        </w:rPr>
        <w:t>психолого-медико-педагогической</w:t>
      </w:r>
      <w:proofErr w:type="spellEnd"/>
      <w:r w:rsidRPr="00EA6088">
        <w:rPr>
          <w:sz w:val="26"/>
          <w:szCs w:val="26"/>
        </w:rPr>
        <w:t xml:space="preserve"> помощи таким детям; </w:t>
      </w:r>
    </w:p>
    <w:p w:rsidR="00EF51F3" w:rsidRPr="00EA6088" w:rsidRDefault="00EF51F3" w:rsidP="00EA6088">
      <w:pPr>
        <w:pStyle w:val="Default"/>
        <w:jc w:val="both"/>
        <w:rPr>
          <w:sz w:val="26"/>
          <w:szCs w:val="26"/>
        </w:rPr>
      </w:pPr>
      <w:r w:rsidRPr="00EA6088">
        <w:rPr>
          <w:sz w:val="26"/>
          <w:szCs w:val="26"/>
        </w:rPr>
        <w:t xml:space="preserve"> возможность освоения детьми с ОВЗ Основной образовательной программы и их интеграции в образовательном учреждении.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должна содержать: </w:t>
      </w:r>
    </w:p>
    <w:p w:rsidR="00EF51F3" w:rsidRPr="00EA6088" w:rsidRDefault="00EF51F3" w:rsidP="00EA6088">
      <w:pPr>
        <w:pStyle w:val="Default"/>
        <w:spacing w:after="56"/>
        <w:jc w:val="both"/>
        <w:rPr>
          <w:sz w:val="26"/>
          <w:szCs w:val="26"/>
        </w:rPr>
      </w:pPr>
      <w:r w:rsidRPr="00EA6088">
        <w:rPr>
          <w:sz w:val="26"/>
          <w:szCs w:val="26"/>
        </w:rPr>
        <w:t xml:space="preserve"> перечень, содержание и план реализации индивидуально ориентированных коррекционных мероприятий; </w:t>
      </w:r>
    </w:p>
    <w:p w:rsidR="00476AA8" w:rsidRPr="00EA6088" w:rsidRDefault="00EF51F3" w:rsidP="00EA6088">
      <w:pPr>
        <w:pStyle w:val="Default"/>
        <w:spacing w:after="56"/>
        <w:jc w:val="both"/>
        <w:rPr>
          <w:sz w:val="26"/>
          <w:szCs w:val="26"/>
        </w:rPr>
      </w:pPr>
      <w:r w:rsidRPr="00EA6088">
        <w:rPr>
          <w:sz w:val="26"/>
          <w:szCs w:val="26"/>
        </w:rPr>
        <w:t xml:space="preserve"> систему комплексного </w:t>
      </w:r>
      <w:proofErr w:type="spellStart"/>
      <w:r w:rsidRPr="00EA6088">
        <w:rPr>
          <w:sz w:val="26"/>
          <w:szCs w:val="26"/>
        </w:rPr>
        <w:t>психолого-медико-педагогического</w:t>
      </w:r>
      <w:proofErr w:type="spellEnd"/>
      <w:r w:rsidRPr="00EA6088">
        <w:rPr>
          <w:sz w:val="26"/>
          <w:szCs w:val="26"/>
        </w:rPr>
        <w:t xml:space="preserve"> сопровождения детей с ОВЗ в условиях образовательного процесса, а также описание специальных условий обучения и воспитания таких детей; </w:t>
      </w:r>
    </w:p>
    <w:p w:rsidR="00EF51F3" w:rsidRPr="00EA6088" w:rsidRDefault="00EF51F3" w:rsidP="00EA6088">
      <w:pPr>
        <w:pStyle w:val="Default"/>
        <w:spacing w:after="56"/>
        <w:jc w:val="both"/>
        <w:rPr>
          <w:sz w:val="26"/>
          <w:szCs w:val="26"/>
        </w:rPr>
      </w:pPr>
      <w:r w:rsidRPr="00EA6088">
        <w:rPr>
          <w:sz w:val="26"/>
          <w:szCs w:val="26"/>
        </w:rPr>
        <w:t xml:space="preserve"> механизм взаимодействия в разработке и реализации коррекционных мероприятий учителей и других специалистов в области в области коррекционной педагогики; </w:t>
      </w:r>
    </w:p>
    <w:p w:rsidR="00EF51F3" w:rsidRPr="00EA6088" w:rsidRDefault="00EF51F3" w:rsidP="00EA6088">
      <w:pPr>
        <w:pStyle w:val="Default"/>
        <w:jc w:val="both"/>
        <w:rPr>
          <w:sz w:val="26"/>
          <w:szCs w:val="26"/>
        </w:rPr>
      </w:pPr>
      <w:r w:rsidRPr="00EA6088">
        <w:rPr>
          <w:sz w:val="26"/>
          <w:szCs w:val="26"/>
        </w:rPr>
        <w:t xml:space="preserve"> планируемые результаты коррекционной работы. </w:t>
      </w:r>
    </w:p>
    <w:p w:rsidR="00EF51F3" w:rsidRPr="00EA6088" w:rsidRDefault="00476AA8" w:rsidP="00EA6088">
      <w:pPr>
        <w:pStyle w:val="Default"/>
        <w:jc w:val="both"/>
        <w:rPr>
          <w:sz w:val="26"/>
          <w:szCs w:val="26"/>
        </w:rPr>
      </w:pPr>
      <w:r w:rsidRPr="00EA6088">
        <w:rPr>
          <w:sz w:val="26"/>
          <w:szCs w:val="26"/>
        </w:rPr>
        <w:t xml:space="preserve">Цель и задачи программы </w:t>
      </w:r>
    </w:p>
    <w:p w:rsidR="00001E32" w:rsidRPr="00EA6088" w:rsidRDefault="00001E32" w:rsidP="00EA6088">
      <w:pPr>
        <w:pStyle w:val="Default"/>
        <w:jc w:val="both"/>
        <w:rPr>
          <w:sz w:val="26"/>
          <w:szCs w:val="26"/>
        </w:rPr>
      </w:pPr>
      <w:r w:rsidRPr="00EA6088">
        <w:rPr>
          <w:sz w:val="26"/>
          <w:szCs w:val="26"/>
        </w:rPr>
        <w:t xml:space="preserve">Цель: обеспечение коррекции недостатков в физическом и психическом развитии детей с ограниченными возможностями здоровья (ОВЗ) и оказание помощи детям этой категории в освоении Основной образовательной программы. </w:t>
      </w:r>
    </w:p>
    <w:p w:rsidR="00001E32" w:rsidRPr="00EA6088" w:rsidRDefault="00001E32" w:rsidP="00EA6088">
      <w:pPr>
        <w:pStyle w:val="Default"/>
        <w:jc w:val="both"/>
        <w:rPr>
          <w:sz w:val="26"/>
          <w:szCs w:val="26"/>
        </w:rPr>
      </w:pPr>
      <w:r w:rsidRPr="00EA6088">
        <w:rPr>
          <w:sz w:val="26"/>
          <w:szCs w:val="26"/>
        </w:rPr>
        <w:t xml:space="preserve">Задачи: </w:t>
      </w:r>
    </w:p>
    <w:p w:rsidR="00001E32" w:rsidRPr="00EA6088" w:rsidRDefault="00001E32" w:rsidP="00EA6088">
      <w:pPr>
        <w:pStyle w:val="Default"/>
        <w:jc w:val="both"/>
        <w:rPr>
          <w:sz w:val="26"/>
          <w:szCs w:val="26"/>
        </w:rPr>
      </w:pPr>
      <w:r w:rsidRPr="00EA6088">
        <w:rPr>
          <w:sz w:val="26"/>
          <w:szCs w:val="26"/>
        </w:rPr>
        <w:t xml:space="preserve">• создание условий для развития сохранных функций; </w:t>
      </w:r>
    </w:p>
    <w:p w:rsidR="00001E32" w:rsidRPr="00EA6088" w:rsidRDefault="00001E32" w:rsidP="00EA6088">
      <w:pPr>
        <w:pStyle w:val="Default"/>
        <w:jc w:val="both"/>
        <w:rPr>
          <w:sz w:val="26"/>
          <w:szCs w:val="26"/>
        </w:rPr>
      </w:pPr>
      <w:r w:rsidRPr="00EA6088">
        <w:rPr>
          <w:sz w:val="26"/>
          <w:szCs w:val="26"/>
        </w:rPr>
        <w:t xml:space="preserve">• формирование положительной мотивации к обучению; </w:t>
      </w:r>
    </w:p>
    <w:p w:rsidR="00001E32" w:rsidRPr="00EA6088" w:rsidRDefault="00001E32" w:rsidP="00EA6088">
      <w:pPr>
        <w:pStyle w:val="Default"/>
        <w:jc w:val="both"/>
        <w:rPr>
          <w:sz w:val="26"/>
          <w:szCs w:val="26"/>
        </w:rPr>
      </w:pPr>
      <w:r w:rsidRPr="00EA6088">
        <w:rPr>
          <w:sz w:val="26"/>
          <w:szCs w:val="26"/>
        </w:rPr>
        <w:t xml:space="preserve">• повышение уровня общего развития, восполнение пробелов предшествующего развития и обучения; </w:t>
      </w:r>
    </w:p>
    <w:p w:rsidR="00001E32" w:rsidRPr="00EA6088" w:rsidRDefault="00001E32" w:rsidP="00EA6088">
      <w:pPr>
        <w:pStyle w:val="Default"/>
        <w:jc w:val="both"/>
        <w:rPr>
          <w:sz w:val="26"/>
          <w:szCs w:val="26"/>
        </w:rPr>
      </w:pPr>
      <w:r w:rsidRPr="00EA6088">
        <w:rPr>
          <w:sz w:val="26"/>
          <w:szCs w:val="26"/>
        </w:rPr>
        <w:t xml:space="preserve">• коррекция отклонений в развитии познавательной и эмоционально-личностной сферы; </w:t>
      </w:r>
    </w:p>
    <w:p w:rsidR="00001E32" w:rsidRPr="00EA6088" w:rsidRDefault="00001E32" w:rsidP="00EA6088">
      <w:pPr>
        <w:pStyle w:val="Default"/>
        <w:jc w:val="both"/>
        <w:rPr>
          <w:sz w:val="26"/>
          <w:szCs w:val="26"/>
        </w:rPr>
      </w:pPr>
      <w:r w:rsidRPr="00EA6088">
        <w:rPr>
          <w:sz w:val="26"/>
          <w:szCs w:val="26"/>
        </w:rPr>
        <w:t xml:space="preserve">• формирование механизмов волевой регуляции в процессе осуществления заданной деятельности; </w:t>
      </w:r>
    </w:p>
    <w:p w:rsidR="00001E32" w:rsidRPr="00EA6088" w:rsidRDefault="00001E32" w:rsidP="00EA6088">
      <w:pPr>
        <w:pStyle w:val="Default"/>
        <w:jc w:val="both"/>
        <w:rPr>
          <w:sz w:val="26"/>
          <w:szCs w:val="26"/>
        </w:rPr>
      </w:pPr>
      <w:r w:rsidRPr="00EA6088">
        <w:rPr>
          <w:sz w:val="26"/>
          <w:szCs w:val="26"/>
        </w:rPr>
        <w:t xml:space="preserve">• воспитание умения общаться, развитие коммуникативных навыков. </w:t>
      </w:r>
    </w:p>
    <w:p w:rsidR="00001E32" w:rsidRPr="00EA6088" w:rsidRDefault="00001E32" w:rsidP="00EA6088">
      <w:pPr>
        <w:pStyle w:val="Default"/>
        <w:jc w:val="both"/>
        <w:rPr>
          <w:sz w:val="26"/>
          <w:szCs w:val="26"/>
        </w:rPr>
      </w:pPr>
    </w:p>
    <w:p w:rsidR="00001E32" w:rsidRPr="00EA6088" w:rsidRDefault="00001E32" w:rsidP="00EA6088">
      <w:pPr>
        <w:pStyle w:val="Default"/>
        <w:jc w:val="both"/>
        <w:rPr>
          <w:sz w:val="26"/>
          <w:szCs w:val="26"/>
        </w:rPr>
      </w:pPr>
      <w:r w:rsidRPr="00EA6088">
        <w:rPr>
          <w:sz w:val="26"/>
          <w:szCs w:val="26"/>
        </w:rPr>
        <w:t xml:space="preserve">Перечень, содержание и план реализации индивидуально ориентированных коррекционных мероприятий. На фоне сегодняшней </w:t>
      </w:r>
      <w:proofErr w:type="spellStart"/>
      <w:r w:rsidRPr="00EA6088">
        <w:rPr>
          <w:sz w:val="26"/>
          <w:szCs w:val="26"/>
        </w:rPr>
        <w:t>социокультурной</w:t>
      </w:r>
      <w:proofErr w:type="spellEnd"/>
      <w:r w:rsidRPr="00EA6088">
        <w:rPr>
          <w:sz w:val="26"/>
          <w:szCs w:val="26"/>
        </w:rPr>
        <w:t xml:space="preserve"> ситуации проблема коррекции в развитии детей является предметом повышенного внимания. Процесс сопровождения ребенка начинается с момента фиксации проблемы и </w:t>
      </w:r>
      <w:r w:rsidRPr="00EA6088">
        <w:rPr>
          <w:sz w:val="26"/>
          <w:szCs w:val="26"/>
        </w:rPr>
        <w:lastRenderedPageBreak/>
        <w:t xml:space="preserve">завершается тогда, когда она оказывается решенной. Наблюдается противоречие между возрастающей потребностью образовательных учреждений в дифференциации и индивидуализации процесса обучения в связи с нарастанием нарушений физического и психического развития и увеличением числа детей, которым требуется педагогическая поддержка, и слабостью существующих форм помощи детям с задержкой психического развития, обучающимся в общеобразовательной школе. </w:t>
      </w:r>
    </w:p>
    <w:p w:rsidR="00001E32" w:rsidRPr="00EA6088" w:rsidRDefault="00001E32" w:rsidP="00EA6088">
      <w:pPr>
        <w:pStyle w:val="Default"/>
        <w:jc w:val="both"/>
        <w:rPr>
          <w:sz w:val="26"/>
          <w:szCs w:val="26"/>
        </w:rPr>
      </w:pPr>
      <w:r w:rsidRPr="00EA6088">
        <w:rPr>
          <w:sz w:val="26"/>
          <w:szCs w:val="26"/>
        </w:rPr>
        <w:t xml:space="preserve">При этом важным является не только коррекция, но и профилактика и предупреждение любых отклонений в здоровье. Коррекционно-педагогическая работа занимает центральное положение в системе образования детей с нарушениями развития. Одним из сложных этапов коррекционной работы является коррекция недостатков учебной деятельности. В школе сложилась система работы по данному направлению. </w:t>
      </w:r>
    </w:p>
    <w:p w:rsidR="00001E32" w:rsidRPr="00EA6088" w:rsidRDefault="00001E32" w:rsidP="00EA6088">
      <w:pPr>
        <w:pStyle w:val="Default"/>
        <w:jc w:val="both"/>
        <w:rPr>
          <w:sz w:val="26"/>
          <w:szCs w:val="26"/>
        </w:rPr>
      </w:pPr>
      <w:r w:rsidRPr="00EA6088">
        <w:rPr>
          <w:sz w:val="26"/>
          <w:szCs w:val="26"/>
        </w:rPr>
        <w:t xml:space="preserve">Программа коррекционной работы позволяет реализовать личностно-ориентированный подход через </w:t>
      </w:r>
      <w:proofErr w:type="spellStart"/>
      <w:r w:rsidRPr="00EA6088">
        <w:rPr>
          <w:sz w:val="26"/>
          <w:szCs w:val="26"/>
        </w:rPr>
        <w:t>медико-психолого-педагогическое</w:t>
      </w:r>
      <w:proofErr w:type="spellEnd"/>
      <w:r w:rsidRPr="00EA6088">
        <w:rPr>
          <w:sz w:val="26"/>
          <w:szCs w:val="26"/>
        </w:rPr>
        <w:t xml:space="preserve"> сопровождение ребенка, способствующее достижению учащимся с ОВЗ стандарта образования. Она имеет подчиненную, вспомогательную функцию по отношению к Образовательной программе, может уточняться и корректироваться. </w:t>
      </w:r>
    </w:p>
    <w:p w:rsidR="00001E32" w:rsidRPr="00EA6088" w:rsidRDefault="00001E32" w:rsidP="00EA6088">
      <w:pPr>
        <w:pStyle w:val="Default"/>
        <w:jc w:val="both"/>
        <w:rPr>
          <w:sz w:val="26"/>
          <w:szCs w:val="26"/>
        </w:rPr>
      </w:pPr>
      <w:r w:rsidRPr="00EA6088">
        <w:rPr>
          <w:sz w:val="26"/>
          <w:szCs w:val="26"/>
        </w:rPr>
        <w:t>Предметом проектирования программы коррекционной работы является создание комплекса условий (средств, механизмов) для повышения эффективности обучения и воспитания детей с ОВЗ. К числу основных условий относятся:</w:t>
      </w:r>
    </w:p>
    <w:p w:rsidR="00EF51F3" w:rsidRPr="00EA6088" w:rsidRDefault="00EF51F3" w:rsidP="00EA6088">
      <w:pPr>
        <w:pStyle w:val="Default"/>
        <w:spacing w:after="36"/>
        <w:jc w:val="both"/>
        <w:rPr>
          <w:color w:val="auto"/>
          <w:sz w:val="26"/>
          <w:szCs w:val="26"/>
        </w:rPr>
      </w:pPr>
      <w:r w:rsidRPr="00EA6088">
        <w:rPr>
          <w:color w:val="auto"/>
          <w:sz w:val="26"/>
          <w:szCs w:val="26"/>
        </w:rPr>
        <w:t xml:space="preserve">– введение системы регулярного, углубленного, комплексного и разностороннего изучения детей в процессе различных видов деятельности на уроке, во внеурочное время, в семье; </w:t>
      </w:r>
    </w:p>
    <w:p w:rsidR="00EF51F3" w:rsidRPr="00EA6088" w:rsidRDefault="00EF51F3" w:rsidP="00EA6088">
      <w:pPr>
        <w:pStyle w:val="Default"/>
        <w:jc w:val="both"/>
        <w:rPr>
          <w:sz w:val="26"/>
          <w:szCs w:val="26"/>
        </w:rPr>
      </w:pPr>
      <w:r w:rsidRPr="00EA6088">
        <w:rPr>
          <w:color w:val="auto"/>
          <w:sz w:val="26"/>
          <w:szCs w:val="26"/>
        </w:rPr>
        <w:t xml:space="preserve">– интеграция </w:t>
      </w:r>
      <w:proofErr w:type="gramStart"/>
      <w:r w:rsidRPr="00EA6088">
        <w:rPr>
          <w:color w:val="auto"/>
          <w:sz w:val="26"/>
          <w:szCs w:val="26"/>
        </w:rPr>
        <w:t>полученных</w:t>
      </w:r>
      <w:proofErr w:type="gramEnd"/>
      <w:r w:rsidRPr="00EA6088">
        <w:rPr>
          <w:color w:val="auto"/>
          <w:sz w:val="26"/>
          <w:szCs w:val="26"/>
        </w:rPr>
        <w:t xml:space="preserve"> в ходе медицинского, психологического и педагогического изучения </w:t>
      </w:r>
    </w:p>
    <w:p w:rsidR="00EF51F3" w:rsidRPr="00EA6088" w:rsidRDefault="00EF51F3" w:rsidP="00EA6088">
      <w:pPr>
        <w:pStyle w:val="Default"/>
        <w:jc w:val="both"/>
        <w:rPr>
          <w:sz w:val="26"/>
          <w:szCs w:val="26"/>
        </w:rPr>
      </w:pPr>
      <w:r w:rsidRPr="00EA6088">
        <w:rPr>
          <w:sz w:val="26"/>
          <w:szCs w:val="26"/>
        </w:rPr>
        <w:t xml:space="preserve">ребенка данных, объединяемых в </w:t>
      </w:r>
      <w:proofErr w:type="spellStart"/>
      <w:r w:rsidRPr="00EA6088">
        <w:rPr>
          <w:sz w:val="26"/>
          <w:szCs w:val="26"/>
        </w:rPr>
        <w:t>симптомо-комплексы</w:t>
      </w:r>
      <w:proofErr w:type="spellEnd"/>
      <w:r w:rsidRPr="00EA6088">
        <w:rPr>
          <w:sz w:val="26"/>
          <w:szCs w:val="26"/>
        </w:rPr>
        <w:t xml:space="preserve">; </w:t>
      </w:r>
    </w:p>
    <w:p w:rsidR="00EF51F3" w:rsidRPr="00EA6088" w:rsidRDefault="00EF51F3" w:rsidP="00EA6088">
      <w:pPr>
        <w:pStyle w:val="Default"/>
        <w:jc w:val="both"/>
        <w:rPr>
          <w:sz w:val="26"/>
          <w:szCs w:val="26"/>
        </w:rPr>
      </w:pPr>
    </w:p>
    <w:p w:rsidR="00EF51F3" w:rsidRPr="00EA6088" w:rsidRDefault="00001E32" w:rsidP="00EA6088">
      <w:pPr>
        <w:pStyle w:val="Default"/>
        <w:spacing w:after="36"/>
        <w:jc w:val="both"/>
        <w:rPr>
          <w:sz w:val="26"/>
          <w:szCs w:val="26"/>
        </w:rPr>
      </w:pPr>
      <w:r w:rsidRPr="00EA6088">
        <w:rPr>
          <w:sz w:val="26"/>
          <w:szCs w:val="26"/>
        </w:rPr>
        <w:t>-</w:t>
      </w:r>
      <w:r w:rsidR="00EF51F3" w:rsidRPr="00EA6088">
        <w:rPr>
          <w:sz w:val="26"/>
          <w:szCs w:val="26"/>
        </w:rPr>
        <w:t>разработка и реализация педагогических технологий (</w:t>
      </w:r>
      <w:proofErr w:type="spellStart"/>
      <w:r w:rsidR="00EF51F3" w:rsidRPr="00EA6088">
        <w:rPr>
          <w:sz w:val="26"/>
          <w:szCs w:val="26"/>
        </w:rPr>
        <w:t>диагностико-информационных</w:t>
      </w:r>
      <w:proofErr w:type="spellEnd"/>
      <w:r w:rsidR="00EF51F3" w:rsidRPr="00EA6088">
        <w:rPr>
          <w:sz w:val="26"/>
          <w:szCs w:val="26"/>
        </w:rPr>
        <w:t xml:space="preserve">, </w:t>
      </w:r>
      <w:proofErr w:type="spellStart"/>
      <w:r w:rsidR="00EF51F3" w:rsidRPr="00EA6088">
        <w:rPr>
          <w:sz w:val="26"/>
          <w:szCs w:val="26"/>
        </w:rPr>
        <w:t>обучающе-образовательных</w:t>
      </w:r>
      <w:proofErr w:type="spellEnd"/>
      <w:r w:rsidR="00EF51F3" w:rsidRPr="00EA6088">
        <w:rPr>
          <w:sz w:val="26"/>
          <w:szCs w:val="26"/>
        </w:rPr>
        <w:t xml:space="preserve">, коррекционных, реабилитационных); </w:t>
      </w:r>
    </w:p>
    <w:p w:rsidR="00EF51F3" w:rsidRPr="00EA6088" w:rsidRDefault="00EF51F3" w:rsidP="00EA6088">
      <w:pPr>
        <w:pStyle w:val="Default"/>
        <w:spacing w:after="36"/>
        <w:jc w:val="both"/>
        <w:rPr>
          <w:sz w:val="26"/>
          <w:szCs w:val="26"/>
        </w:rPr>
      </w:pPr>
      <w:r w:rsidRPr="00EA6088">
        <w:rPr>
          <w:sz w:val="26"/>
          <w:szCs w:val="26"/>
        </w:rPr>
        <w:t xml:space="preserve">– объединение усилий педагогов, медицинских и социальных работников в оказании всесторонней помощи и поддержки детям с ОВЗ; </w:t>
      </w:r>
    </w:p>
    <w:p w:rsidR="00EF51F3" w:rsidRPr="00EA6088" w:rsidRDefault="00EF51F3" w:rsidP="00EA6088">
      <w:pPr>
        <w:pStyle w:val="Default"/>
        <w:spacing w:after="36"/>
        <w:jc w:val="both"/>
        <w:rPr>
          <w:sz w:val="26"/>
          <w:szCs w:val="26"/>
        </w:rPr>
      </w:pPr>
      <w:r w:rsidRPr="00EA6088">
        <w:rPr>
          <w:sz w:val="26"/>
          <w:szCs w:val="26"/>
        </w:rPr>
        <w:t xml:space="preserve">– расширение перечня педагогических, психотерапевтических, социальных и правовых услуг детям и родителям; </w:t>
      </w:r>
    </w:p>
    <w:p w:rsidR="00EF51F3" w:rsidRPr="00EA6088" w:rsidRDefault="00EF51F3" w:rsidP="00EA6088">
      <w:pPr>
        <w:pStyle w:val="Default"/>
        <w:jc w:val="both"/>
        <w:rPr>
          <w:sz w:val="26"/>
          <w:szCs w:val="26"/>
        </w:rPr>
      </w:pPr>
      <w:r w:rsidRPr="00EA6088">
        <w:rPr>
          <w:sz w:val="26"/>
          <w:szCs w:val="26"/>
        </w:rPr>
        <w:t xml:space="preserve">– развитие системы отношений в направлении </w:t>
      </w:r>
      <w:proofErr w:type="spellStart"/>
      <w:r w:rsidRPr="00EA6088">
        <w:rPr>
          <w:sz w:val="26"/>
          <w:szCs w:val="26"/>
        </w:rPr>
        <w:t>педагог-ребенок-родитель-медицинские</w:t>
      </w:r>
      <w:proofErr w:type="spellEnd"/>
      <w:r w:rsidRPr="00EA6088">
        <w:rPr>
          <w:sz w:val="26"/>
          <w:szCs w:val="26"/>
        </w:rPr>
        <w:t xml:space="preserve"> работники. </w:t>
      </w:r>
    </w:p>
    <w:p w:rsidR="00EF51F3" w:rsidRPr="00EA6088" w:rsidRDefault="00EF51F3" w:rsidP="00EA6088">
      <w:pPr>
        <w:pStyle w:val="Default"/>
        <w:jc w:val="both"/>
        <w:rPr>
          <w:sz w:val="26"/>
          <w:szCs w:val="26"/>
        </w:rPr>
      </w:pPr>
      <w:r w:rsidRPr="00EA6088">
        <w:rPr>
          <w:sz w:val="26"/>
          <w:szCs w:val="26"/>
        </w:rPr>
        <w:t xml:space="preserve">Практическая работа по реализации программы коррекционной </w:t>
      </w:r>
      <w:proofErr w:type="spellStart"/>
      <w:r w:rsidRPr="00EA6088">
        <w:rPr>
          <w:sz w:val="26"/>
          <w:szCs w:val="26"/>
        </w:rPr>
        <w:t>работыпредполагает</w:t>
      </w:r>
      <w:proofErr w:type="spellEnd"/>
      <w:r w:rsidRPr="00EA6088">
        <w:rPr>
          <w:sz w:val="26"/>
          <w:szCs w:val="26"/>
        </w:rPr>
        <w:t xml:space="preserve">: повышение уровня </w:t>
      </w:r>
      <w:proofErr w:type="spellStart"/>
      <w:r w:rsidRPr="00EA6088">
        <w:rPr>
          <w:sz w:val="26"/>
          <w:szCs w:val="26"/>
        </w:rPr>
        <w:t>медико-психолого-педагогической</w:t>
      </w:r>
      <w:proofErr w:type="spellEnd"/>
      <w:r w:rsidRPr="00EA6088">
        <w:rPr>
          <w:sz w:val="26"/>
          <w:szCs w:val="26"/>
        </w:rPr>
        <w:t xml:space="preserve"> компетентности психологов, педагогов, родителей; разработку новых педагогических технологий, учитывающих особенности детей с ограниченными возможностями здоровья; координацию деятельности медицинских и образовательных учреждений по осуществлению комплексного </w:t>
      </w:r>
      <w:proofErr w:type="spellStart"/>
      <w:r w:rsidRPr="00EA6088">
        <w:rPr>
          <w:sz w:val="26"/>
          <w:szCs w:val="26"/>
        </w:rPr>
        <w:t>медико-психолого-педагогического</w:t>
      </w:r>
      <w:proofErr w:type="spellEnd"/>
      <w:r w:rsidRPr="00EA6088">
        <w:rPr>
          <w:sz w:val="26"/>
          <w:szCs w:val="26"/>
        </w:rPr>
        <w:t xml:space="preserve"> сопровождения. Программа коррекционной работы позволяет </w:t>
      </w:r>
      <w:r w:rsidRPr="00EA6088">
        <w:rPr>
          <w:sz w:val="26"/>
          <w:szCs w:val="26"/>
        </w:rPr>
        <w:lastRenderedPageBreak/>
        <w:t xml:space="preserve">педагогам обеспечить возможность оптимального применения методов и приемов коррекционно-развивающей работы с учетом индивидуально-типологических особенностей детей. </w:t>
      </w:r>
    </w:p>
    <w:p w:rsidR="00EF51F3" w:rsidRPr="00EA6088" w:rsidRDefault="00EF51F3" w:rsidP="00EA6088">
      <w:pPr>
        <w:pStyle w:val="Default"/>
        <w:jc w:val="both"/>
        <w:rPr>
          <w:sz w:val="26"/>
          <w:szCs w:val="26"/>
        </w:rPr>
      </w:pPr>
      <w:r w:rsidRPr="00EA6088">
        <w:rPr>
          <w:sz w:val="26"/>
          <w:szCs w:val="26"/>
        </w:rPr>
        <w:t xml:space="preserve">Теоретико-методологическими основаниями программы коррекционной </w:t>
      </w:r>
      <w:proofErr w:type="spellStart"/>
      <w:r w:rsidRPr="00EA6088">
        <w:rPr>
          <w:sz w:val="26"/>
          <w:szCs w:val="26"/>
        </w:rPr>
        <w:t>работыявляется</w:t>
      </w:r>
      <w:proofErr w:type="spellEnd"/>
      <w:r w:rsidRPr="00EA6088">
        <w:rPr>
          <w:sz w:val="26"/>
          <w:szCs w:val="26"/>
        </w:rPr>
        <w:t xml:space="preserve"> взаимосвязь трёх подходов: </w:t>
      </w:r>
    </w:p>
    <w:p w:rsidR="00EF51F3" w:rsidRPr="00EA6088" w:rsidRDefault="00EF51F3" w:rsidP="00EA6088">
      <w:pPr>
        <w:pStyle w:val="Default"/>
        <w:spacing w:after="36"/>
        <w:jc w:val="both"/>
        <w:rPr>
          <w:sz w:val="26"/>
          <w:szCs w:val="26"/>
        </w:rPr>
      </w:pPr>
      <w:r w:rsidRPr="00EA6088">
        <w:rPr>
          <w:sz w:val="26"/>
          <w:szCs w:val="26"/>
        </w:rPr>
        <w:t xml:space="preserve">– </w:t>
      </w:r>
      <w:proofErr w:type="gramStart"/>
      <w:r w:rsidRPr="00EA6088">
        <w:rPr>
          <w:sz w:val="26"/>
          <w:szCs w:val="26"/>
        </w:rPr>
        <w:t>нейропсихологического</w:t>
      </w:r>
      <w:proofErr w:type="gramEnd"/>
      <w:r w:rsidRPr="00EA6088">
        <w:rPr>
          <w:sz w:val="26"/>
          <w:szCs w:val="26"/>
        </w:rPr>
        <w:t xml:space="preserve">, выявляющего причины, лежащие в основе школьных трудностей; </w:t>
      </w:r>
    </w:p>
    <w:p w:rsidR="00EF51F3" w:rsidRPr="00EA6088" w:rsidRDefault="00EF51F3" w:rsidP="00EA6088">
      <w:pPr>
        <w:pStyle w:val="Default"/>
        <w:spacing w:after="36"/>
        <w:jc w:val="both"/>
        <w:rPr>
          <w:sz w:val="26"/>
          <w:szCs w:val="26"/>
        </w:rPr>
      </w:pPr>
      <w:r w:rsidRPr="00EA6088">
        <w:rPr>
          <w:sz w:val="26"/>
          <w:szCs w:val="26"/>
        </w:rPr>
        <w:t xml:space="preserve">– комплексного, обеспечивающего учет </w:t>
      </w:r>
      <w:proofErr w:type="spellStart"/>
      <w:r w:rsidRPr="00EA6088">
        <w:rPr>
          <w:sz w:val="26"/>
          <w:szCs w:val="26"/>
        </w:rPr>
        <w:t>медико-психолого-педагогичес-ких</w:t>
      </w:r>
      <w:proofErr w:type="spellEnd"/>
      <w:r w:rsidRPr="00EA6088">
        <w:rPr>
          <w:sz w:val="26"/>
          <w:szCs w:val="26"/>
        </w:rPr>
        <w:t xml:space="preserve"> знаний о ребёнке; </w:t>
      </w:r>
    </w:p>
    <w:p w:rsidR="00EF51F3" w:rsidRPr="00EA6088" w:rsidRDefault="00EF51F3" w:rsidP="00EA6088">
      <w:pPr>
        <w:pStyle w:val="Default"/>
        <w:jc w:val="both"/>
        <w:rPr>
          <w:sz w:val="26"/>
          <w:szCs w:val="26"/>
        </w:rPr>
      </w:pPr>
      <w:r w:rsidRPr="00EA6088">
        <w:rPr>
          <w:sz w:val="26"/>
          <w:szCs w:val="26"/>
        </w:rPr>
        <w:t xml:space="preserve">– междисциплинарного, позволяющего осуществлять совместно-распределённую деятельность специалистов, сопровождающих развитие ребенка, отражающую, с одной стороны, специфику решения задач коррекции нарушенного развития детей конкретным содержанием профессиональной работы медицинских работников, педагогов и психологов, а с другой </w:t>
      </w:r>
      <w:proofErr w:type="gramStart"/>
      <w:r w:rsidRPr="00EA6088">
        <w:rPr>
          <w:sz w:val="26"/>
          <w:szCs w:val="26"/>
        </w:rPr>
        <w:t>–и</w:t>
      </w:r>
      <w:proofErr w:type="gramEnd"/>
      <w:r w:rsidRPr="00EA6088">
        <w:rPr>
          <w:sz w:val="26"/>
          <w:szCs w:val="26"/>
        </w:rPr>
        <w:t xml:space="preserve">нтеграцию действий </w:t>
      </w:r>
    </w:p>
    <w:p w:rsidR="00EF51F3" w:rsidRPr="00EA6088" w:rsidRDefault="00EF51F3" w:rsidP="00EA6088">
      <w:pPr>
        <w:pStyle w:val="Default"/>
        <w:jc w:val="both"/>
        <w:rPr>
          <w:sz w:val="26"/>
          <w:szCs w:val="26"/>
        </w:rPr>
      </w:pPr>
      <w:r w:rsidRPr="00EA6088">
        <w:rPr>
          <w:sz w:val="26"/>
          <w:szCs w:val="26"/>
        </w:rPr>
        <w:t xml:space="preserve">формирующегося коллективного субъекта этого процесса (от осознания необходимости совместных действий к развитому сотрудничеству). </w:t>
      </w:r>
    </w:p>
    <w:p w:rsidR="00EF51F3" w:rsidRPr="00EA6088" w:rsidRDefault="00EF51F3" w:rsidP="00EA6088">
      <w:pPr>
        <w:pStyle w:val="Default"/>
        <w:jc w:val="both"/>
        <w:rPr>
          <w:sz w:val="26"/>
          <w:szCs w:val="26"/>
        </w:rPr>
      </w:pPr>
      <w:r w:rsidRPr="00EA6088">
        <w:rPr>
          <w:b/>
          <w:bCs/>
          <w:sz w:val="26"/>
          <w:szCs w:val="26"/>
        </w:rPr>
        <w:t>Структура и содержание программы коррекционной работы.</w:t>
      </w:r>
    </w:p>
    <w:p w:rsidR="00EF51F3" w:rsidRPr="00EA6088" w:rsidRDefault="00EF51F3" w:rsidP="00EA6088">
      <w:pPr>
        <w:pStyle w:val="Default"/>
        <w:jc w:val="both"/>
        <w:rPr>
          <w:sz w:val="26"/>
          <w:szCs w:val="26"/>
        </w:rPr>
      </w:pPr>
      <w:r w:rsidRPr="00EA6088">
        <w:rPr>
          <w:sz w:val="26"/>
          <w:szCs w:val="26"/>
        </w:rPr>
        <w:t xml:space="preserve">Программа включает в себя пять модулей: </w:t>
      </w:r>
      <w:proofErr w:type="gramStart"/>
      <w:r w:rsidRPr="00EA6088">
        <w:rPr>
          <w:sz w:val="26"/>
          <w:szCs w:val="26"/>
        </w:rPr>
        <w:t>концептуальный</w:t>
      </w:r>
      <w:proofErr w:type="gramEnd"/>
      <w:r w:rsidRPr="00EA6088">
        <w:rPr>
          <w:sz w:val="26"/>
          <w:szCs w:val="26"/>
        </w:rPr>
        <w:t xml:space="preserve">, </w:t>
      </w:r>
      <w:proofErr w:type="spellStart"/>
      <w:r w:rsidRPr="00EA6088">
        <w:rPr>
          <w:sz w:val="26"/>
          <w:szCs w:val="26"/>
        </w:rPr>
        <w:t>диагностико-консультативный</w:t>
      </w:r>
      <w:proofErr w:type="spellEnd"/>
      <w:r w:rsidRPr="00EA6088">
        <w:rPr>
          <w:sz w:val="26"/>
          <w:szCs w:val="26"/>
        </w:rPr>
        <w:t xml:space="preserve">, коррекционно-развивающий, лечебно-профилактический, социально-педагогический и теоретическое обоснование выбранного способа решения проблемы. </w:t>
      </w:r>
    </w:p>
    <w:p w:rsidR="00EF51F3" w:rsidRPr="00EA6088" w:rsidRDefault="00EF51F3" w:rsidP="00EA6088">
      <w:pPr>
        <w:pStyle w:val="Default"/>
        <w:jc w:val="both"/>
        <w:rPr>
          <w:sz w:val="26"/>
          <w:szCs w:val="26"/>
        </w:rPr>
      </w:pPr>
      <w:r w:rsidRPr="00EA6088">
        <w:rPr>
          <w:sz w:val="26"/>
          <w:szCs w:val="26"/>
        </w:rPr>
        <w:t xml:space="preserve">Для эффективной организации работы имеются определенные теоретические предпосылки. Теоретическую основу составляют положения о неразрывном единстве </w:t>
      </w:r>
      <w:proofErr w:type="spellStart"/>
      <w:r w:rsidRPr="00EA6088">
        <w:rPr>
          <w:sz w:val="26"/>
          <w:szCs w:val="26"/>
        </w:rPr>
        <w:t>человекаи</w:t>
      </w:r>
      <w:proofErr w:type="spellEnd"/>
      <w:r w:rsidRPr="00EA6088">
        <w:rPr>
          <w:sz w:val="26"/>
          <w:szCs w:val="26"/>
        </w:rPr>
        <w:t xml:space="preserve"> общества, ведущей роли деятельности в развитии и формировании человека, о личности как субъекте познавательной деятельности. </w:t>
      </w:r>
      <w:proofErr w:type="gramStart"/>
      <w:r w:rsidRPr="00EA6088">
        <w:rPr>
          <w:sz w:val="26"/>
          <w:szCs w:val="26"/>
        </w:rPr>
        <w:t xml:space="preserve">Методология деятельности базируется на фундаментальном теоретическом положении о соотношении обучения и развития (Л. </w:t>
      </w:r>
      <w:proofErr w:type="spellStart"/>
      <w:r w:rsidRPr="00EA6088">
        <w:rPr>
          <w:sz w:val="26"/>
          <w:szCs w:val="26"/>
        </w:rPr>
        <w:t>С.Выготский</w:t>
      </w:r>
      <w:proofErr w:type="spellEnd"/>
      <w:r w:rsidRPr="00EA6088">
        <w:rPr>
          <w:sz w:val="26"/>
          <w:szCs w:val="26"/>
        </w:rPr>
        <w:t xml:space="preserve">), на теории деятельности, разработанной в трудах отечественных психологов (А, Н.Леонтьева, П. Я.Гальперина), на теории общей </w:t>
      </w:r>
      <w:proofErr w:type="spellStart"/>
      <w:r w:rsidRPr="00EA6088">
        <w:rPr>
          <w:sz w:val="26"/>
          <w:szCs w:val="26"/>
        </w:rPr>
        <w:t>обучаемости</w:t>
      </w:r>
      <w:proofErr w:type="spellEnd"/>
      <w:r w:rsidRPr="00EA6088">
        <w:rPr>
          <w:sz w:val="26"/>
          <w:szCs w:val="26"/>
        </w:rPr>
        <w:t xml:space="preserve"> и учебной деятельности (Н. А. </w:t>
      </w:r>
      <w:proofErr w:type="spellStart"/>
      <w:r w:rsidRPr="00EA6088">
        <w:rPr>
          <w:sz w:val="26"/>
          <w:szCs w:val="26"/>
        </w:rPr>
        <w:t>Менчинская</w:t>
      </w:r>
      <w:proofErr w:type="spellEnd"/>
      <w:r w:rsidRPr="00EA6088">
        <w:rPr>
          <w:sz w:val="26"/>
          <w:szCs w:val="26"/>
        </w:rPr>
        <w:t xml:space="preserve">, З. И.Калмыкова), на исследованиях клинико-физиологических и психолого-педагогических особенностях детей с задержкой психического развития (М. С.Певзнер, Т. А. Власова, В.И. </w:t>
      </w:r>
      <w:proofErr w:type="spellStart"/>
      <w:r w:rsidRPr="00EA6088">
        <w:rPr>
          <w:sz w:val="26"/>
          <w:szCs w:val="26"/>
        </w:rPr>
        <w:t>Лубовский</w:t>
      </w:r>
      <w:proofErr w:type="spellEnd"/>
      <w:r w:rsidRPr="00EA6088">
        <w:rPr>
          <w:sz w:val="26"/>
          <w:szCs w:val="26"/>
        </w:rPr>
        <w:t xml:space="preserve"> и др.), на концепции коррекционно-развивающего обучения в общеобразовательных учреждениях (Н. </w:t>
      </w:r>
      <w:proofErr w:type="spellStart"/>
      <w:r w:rsidRPr="00EA6088">
        <w:rPr>
          <w:sz w:val="26"/>
          <w:szCs w:val="26"/>
        </w:rPr>
        <w:t>Н.Малофеев</w:t>
      </w:r>
      <w:proofErr w:type="spellEnd"/>
      <w:r w:rsidRPr="00EA6088">
        <w:rPr>
          <w:sz w:val="26"/>
          <w:szCs w:val="26"/>
        </w:rPr>
        <w:t xml:space="preserve">, С. Г.Шевченко). </w:t>
      </w:r>
      <w:proofErr w:type="gramEnd"/>
    </w:p>
    <w:p w:rsidR="00EF51F3" w:rsidRPr="00EA6088" w:rsidRDefault="00EF51F3" w:rsidP="00EA6088">
      <w:pPr>
        <w:pStyle w:val="Default"/>
        <w:jc w:val="both"/>
        <w:rPr>
          <w:sz w:val="26"/>
          <w:szCs w:val="26"/>
        </w:rPr>
      </w:pPr>
      <w:r w:rsidRPr="00EA6088">
        <w:rPr>
          <w:sz w:val="26"/>
          <w:szCs w:val="26"/>
        </w:rPr>
        <w:t xml:space="preserve">В настоящее время в коррекционно-развивающем обучении все шире используются нейропсихологические подходы, что позволило нам сформулировать задачи, отобрать содержание, методы и приемы в работе с учащимися на основе факторного, а не симптоматического анализа проблем в обучении. Это делает коррекционную работу не только более эффективной, но и развивающей. </w:t>
      </w:r>
    </w:p>
    <w:p w:rsidR="00EF51F3" w:rsidRPr="00EA6088" w:rsidRDefault="00EF51F3" w:rsidP="00EA6088">
      <w:pPr>
        <w:pStyle w:val="Default"/>
        <w:jc w:val="both"/>
        <w:rPr>
          <w:sz w:val="26"/>
          <w:szCs w:val="26"/>
        </w:rPr>
      </w:pPr>
      <w:proofErr w:type="gramStart"/>
      <w:r w:rsidRPr="00EA6088">
        <w:rPr>
          <w:sz w:val="26"/>
          <w:szCs w:val="26"/>
        </w:rPr>
        <w:t xml:space="preserve">Изучив вышеперечисленные работы, определили причины, вызывающие трудности в обучении детей с задержкой психического развития в сравнении с нормально развивающими учащимся; выявили характер затруднений при овладении письмом учащимися с задержкой психического развития, обусловленный с одной стороны, неподготовленностью устной речевой базы, с другой – недостаточным уровнем </w:t>
      </w:r>
      <w:r w:rsidRPr="00EA6088">
        <w:rPr>
          <w:sz w:val="26"/>
          <w:szCs w:val="26"/>
        </w:rPr>
        <w:lastRenderedPageBreak/>
        <w:t xml:space="preserve">развития </w:t>
      </w:r>
      <w:proofErr w:type="spellStart"/>
      <w:r w:rsidRPr="00EA6088">
        <w:rPr>
          <w:sz w:val="26"/>
          <w:szCs w:val="26"/>
        </w:rPr>
        <w:t>операциональных</w:t>
      </w:r>
      <w:proofErr w:type="spellEnd"/>
      <w:r w:rsidRPr="00EA6088">
        <w:rPr>
          <w:sz w:val="26"/>
          <w:szCs w:val="26"/>
        </w:rPr>
        <w:t xml:space="preserve"> и функциональных компонентов письменной речи;</w:t>
      </w:r>
      <w:proofErr w:type="gramEnd"/>
      <w:r w:rsidRPr="00EA6088">
        <w:rPr>
          <w:sz w:val="26"/>
          <w:szCs w:val="26"/>
        </w:rPr>
        <w:t xml:space="preserve"> познавательной деятельности. </w:t>
      </w:r>
    </w:p>
    <w:p w:rsidR="00EF51F3" w:rsidRPr="00EA6088" w:rsidRDefault="00EF51F3" w:rsidP="00EA6088">
      <w:pPr>
        <w:pStyle w:val="Default"/>
        <w:jc w:val="both"/>
        <w:rPr>
          <w:sz w:val="26"/>
          <w:szCs w:val="26"/>
        </w:rPr>
      </w:pPr>
      <w:r w:rsidRPr="00EA6088">
        <w:rPr>
          <w:sz w:val="26"/>
          <w:szCs w:val="26"/>
        </w:rPr>
        <w:t xml:space="preserve">Причины неуспеваемости разбили на четыре группы: </w:t>
      </w:r>
    </w:p>
    <w:p w:rsidR="00EF51F3" w:rsidRPr="00EA6088" w:rsidRDefault="00EF51F3" w:rsidP="00EA6088">
      <w:pPr>
        <w:pStyle w:val="Default"/>
        <w:spacing w:after="38"/>
        <w:jc w:val="both"/>
        <w:rPr>
          <w:sz w:val="26"/>
          <w:szCs w:val="26"/>
        </w:rPr>
      </w:pPr>
      <w:r w:rsidRPr="00EA6088">
        <w:rPr>
          <w:sz w:val="26"/>
          <w:szCs w:val="26"/>
        </w:rPr>
        <w:t xml:space="preserve">1. Социальные (асоциальный характер семьи, формализм родителей в воспитании ребенка, конфликтные отношения в семье). </w:t>
      </w:r>
    </w:p>
    <w:p w:rsidR="00EF51F3" w:rsidRPr="00EA6088" w:rsidRDefault="00EF51F3" w:rsidP="00EA6088">
      <w:pPr>
        <w:pStyle w:val="Default"/>
        <w:spacing w:after="38"/>
        <w:jc w:val="both"/>
        <w:rPr>
          <w:sz w:val="26"/>
          <w:szCs w:val="26"/>
        </w:rPr>
      </w:pPr>
      <w:r w:rsidRPr="00EA6088">
        <w:rPr>
          <w:sz w:val="26"/>
          <w:szCs w:val="26"/>
        </w:rPr>
        <w:t xml:space="preserve">2. Педагогические (неэффективность педагогических приемов и методов, используемых учителем, неприязнь учителя, педагогическая запущенность). </w:t>
      </w:r>
    </w:p>
    <w:p w:rsidR="00EF51F3" w:rsidRPr="00EA6088" w:rsidRDefault="00EF51F3" w:rsidP="00EA6088">
      <w:pPr>
        <w:pStyle w:val="Default"/>
        <w:jc w:val="both"/>
        <w:rPr>
          <w:sz w:val="26"/>
          <w:szCs w:val="26"/>
        </w:rPr>
      </w:pPr>
      <w:r w:rsidRPr="00EA6088">
        <w:rPr>
          <w:sz w:val="26"/>
          <w:szCs w:val="26"/>
        </w:rPr>
        <w:t xml:space="preserve">3. </w:t>
      </w:r>
      <w:proofErr w:type="gramStart"/>
      <w:r w:rsidRPr="00EA6088">
        <w:rPr>
          <w:sz w:val="26"/>
          <w:szCs w:val="26"/>
        </w:rPr>
        <w:t xml:space="preserve">Психологические (недостатки познавательной деятельности, недостатки в развитии мотивационной сферы детей. </w:t>
      </w:r>
      <w:proofErr w:type="gramEnd"/>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4. Личностные (особенности нервной системы, терты характера, состояние здоровья </w:t>
      </w:r>
      <w:proofErr w:type="spellStart"/>
      <w:r w:rsidRPr="00EA6088">
        <w:rPr>
          <w:sz w:val="26"/>
          <w:szCs w:val="26"/>
        </w:rPr>
        <w:t>восприятие</w:t>
      </w:r>
      <w:proofErr w:type="gramStart"/>
      <w:r w:rsidRPr="00EA6088">
        <w:rPr>
          <w:sz w:val="26"/>
          <w:szCs w:val="26"/>
        </w:rPr>
        <w:t>.У</w:t>
      </w:r>
      <w:proofErr w:type="gramEnd"/>
      <w:r w:rsidRPr="00EA6088">
        <w:rPr>
          <w:sz w:val="26"/>
          <w:szCs w:val="26"/>
        </w:rPr>
        <w:t>ровень</w:t>
      </w:r>
      <w:proofErr w:type="spellEnd"/>
      <w:r w:rsidRPr="00EA6088">
        <w:rPr>
          <w:sz w:val="26"/>
          <w:szCs w:val="26"/>
        </w:rPr>
        <w:t xml:space="preserve"> самооценки). </w:t>
      </w:r>
    </w:p>
    <w:p w:rsidR="00EF51F3" w:rsidRPr="00EA6088" w:rsidRDefault="00EF51F3" w:rsidP="00EA6088">
      <w:pPr>
        <w:pStyle w:val="Default"/>
        <w:jc w:val="both"/>
        <w:rPr>
          <w:sz w:val="26"/>
          <w:szCs w:val="26"/>
        </w:rPr>
      </w:pPr>
      <w:r w:rsidRPr="00EA6088">
        <w:rPr>
          <w:sz w:val="26"/>
          <w:szCs w:val="26"/>
        </w:rPr>
        <w:t xml:space="preserve">Концептуальный модуль раскрывает сущность </w:t>
      </w:r>
      <w:proofErr w:type="spellStart"/>
      <w:r w:rsidRPr="00EA6088">
        <w:rPr>
          <w:sz w:val="26"/>
          <w:szCs w:val="26"/>
        </w:rPr>
        <w:t>медико-психолого-педагогического</w:t>
      </w:r>
      <w:proofErr w:type="spellEnd"/>
      <w:r w:rsidRPr="00EA6088">
        <w:rPr>
          <w:sz w:val="26"/>
          <w:szCs w:val="26"/>
        </w:rPr>
        <w:t xml:space="preserve"> сопровождения, его цели, задачи, содержание и формы </w:t>
      </w:r>
      <w:proofErr w:type="spellStart"/>
      <w:r w:rsidRPr="00EA6088">
        <w:rPr>
          <w:sz w:val="26"/>
          <w:szCs w:val="26"/>
        </w:rPr>
        <w:t>соорганизации</w:t>
      </w:r>
      <w:proofErr w:type="spellEnd"/>
      <w:r w:rsidRPr="00EA6088">
        <w:rPr>
          <w:sz w:val="26"/>
          <w:szCs w:val="26"/>
        </w:rPr>
        <w:t xml:space="preserve"> субъектов сопровождения. </w:t>
      </w:r>
    </w:p>
    <w:p w:rsidR="00EF51F3" w:rsidRPr="00EA6088" w:rsidRDefault="00EF51F3" w:rsidP="00EA6088">
      <w:pPr>
        <w:pStyle w:val="Default"/>
        <w:jc w:val="both"/>
        <w:rPr>
          <w:sz w:val="26"/>
          <w:szCs w:val="26"/>
        </w:rPr>
      </w:pPr>
      <w:r w:rsidRPr="00EA6088">
        <w:rPr>
          <w:sz w:val="26"/>
          <w:szCs w:val="26"/>
        </w:rPr>
        <w:t xml:space="preserve">В программе коррекционной работы </w:t>
      </w:r>
      <w:proofErr w:type="spellStart"/>
      <w:r w:rsidRPr="00EA6088">
        <w:rPr>
          <w:sz w:val="26"/>
          <w:szCs w:val="26"/>
        </w:rPr>
        <w:t>медико-психолого-педагогическое</w:t>
      </w:r>
      <w:proofErr w:type="spellEnd"/>
      <w:r w:rsidRPr="00EA6088">
        <w:rPr>
          <w:sz w:val="26"/>
          <w:szCs w:val="26"/>
        </w:rPr>
        <w:t xml:space="preserve"> сопровождение понимается как сложный процесс взаимодействия сопровождающего и сопровождаемого, результатом которого является решение и действие, ведущее к прогрессу в развитии сопровождаемого. </w:t>
      </w:r>
    </w:p>
    <w:p w:rsidR="00EF51F3" w:rsidRPr="00EA6088" w:rsidRDefault="00EF51F3" w:rsidP="00EA6088">
      <w:pPr>
        <w:pStyle w:val="Default"/>
        <w:jc w:val="both"/>
        <w:rPr>
          <w:sz w:val="26"/>
          <w:szCs w:val="26"/>
        </w:rPr>
      </w:pPr>
      <w:r w:rsidRPr="00EA6088">
        <w:rPr>
          <w:sz w:val="26"/>
          <w:szCs w:val="26"/>
        </w:rPr>
        <w:t xml:space="preserve">В основе сопровождения лежит единство четырёх функций: диагностика сущности возникшей проблемы; информация о сути проблемы и путях её решения; консультация на этапе принятия решения и разработка плана решения проблемы; помощь на этапе реализации плана решения. Основными принципами сопровождения ребёнка являются: рекомендательный характер советов сопровождающего; приоритет интересов сопровождаемого («на стороне ребёнка»); непрерывность сопровождения; </w:t>
      </w:r>
      <w:proofErr w:type="spellStart"/>
      <w:r w:rsidRPr="00EA6088">
        <w:rPr>
          <w:sz w:val="26"/>
          <w:szCs w:val="26"/>
        </w:rPr>
        <w:t>мультидисциплинарность</w:t>
      </w:r>
      <w:proofErr w:type="spellEnd"/>
      <w:r w:rsidRPr="00EA6088">
        <w:rPr>
          <w:sz w:val="26"/>
          <w:szCs w:val="26"/>
        </w:rPr>
        <w:t xml:space="preserve"> (комплексный подход) сопровождения. </w:t>
      </w:r>
    </w:p>
    <w:p w:rsidR="00EF51F3" w:rsidRPr="00EA6088" w:rsidRDefault="00EF51F3" w:rsidP="00EA6088">
      <w:pPr>
        <w:pStyle w:val="Default"/>
        <w:jc w:val="both"/>
        <w:rPr>
          <w:sz w:val="26"/>
          <w:szCs w:val="26"/>
        </w:rPr>
      </w:pPr>
      <w:r w:rsidRPr="00EA6088">
        <w:rPr>
          <w:sz w:val="26"/>
          <w:szCs w:val="26"/>
        </w:rPr>
        <w:t xml:space="preserve">Основная цель сопровождения – оказание помощи в решении проблем. Задачи сопровождения: </w:t>
      </w:r>
      <w:proofErr w:type="spellStart"/>
      <w:r w:rsidRPr="00EA6088">
        <w:rPr>
          <w:sz w:val="26"/>
          <w:szCs w:val="26"/>
        </w:rPr>
        <w:t>правильный</w:t>
      </w:r>
      <w:r w:rsidR="0045032E" w:rsidRPr="00EA6088">
        <w:rPr>
          <w:sz w:val="26"/>
          <w:szCs w:val="26"/>
        </w:rPr>
        <w:t>выбор</w:t>
      </w:r>
      <w:proofErr w:type="spellEnd"/>
      <w:r w:rsidR="0045032E" w:rsidRPr="00EA6088">
        <w:rPr>
          <w:sz w:val="26"/>
          <w:szCs w:val="26"/>
        </w:rPr>
        <w:t xml:space="preserve"> образовательного маршрута; преодоление затруднений в учёбе; решение личностных проблем развития ребёнка; формирование здорового образа жизни.</w:t>
      </w:r>
    </w:p>
    <w:p w:rsidR="00E37E93" w:rsidRPr="00EA6088" w:rsidRDefault="00E37E93" w:rsidP="00EA6088">
      <w:pPr>
        <w:pStyle w:val="Default"/>
        <w:jc w:val="both"/>
        <w:rPr>
          <w:sz w:val="26"/>
          <w:szCs w:val="26"/>
        </w:rPr>
      </w:pPr>
      <w:r w:rsidRPr="00EA6088">
        <w:rPr>
          <w:sz w:val="26"/>
          <w:szCs w:val="26"/>
        </w:rPr>
        <w:t xml:space="preserve">Организационно-управленческой формой сопровождения является </w:t>
      </w:r>
      <w:proofErr w:type="spellStart"/>
      <w:r w:rsidRPr="00EA6088">
        <w:rPr>
          <w:sz w:val="26"/>
          <w:szCs w:val="26"/>
        </w:rPr>
        <w:t>медико-психолого-педагогический</w:t>
      </w:r>
      <w:proofErr w:type="spellEnd"/>
      <w:r w:rsidRPr="00EA6088">
        <w:rPr>
          <w:sz w:val="26"/>
          <w:szCs w:val="26"/>
        </w:rPr>
        <w:t xml:space="preserve"> консилиум. Его главные задачи: защита прав и интересов ребёнка; массовая диагностика по проблемам развития; выявление групп детей, требующих внимания специалистов; консультирование всех участников образовательной деятельности. </w:t>
      </w:r>
    </w:p>
    <w:p w:rsidR="00E37E93" w:rsidRPr="00EA6088" w:rsidRDefault="00E37E93" w:rsidP="00EA6088">
      <w:pPr>
        <w:pStyle w:val="Default"/>
        <w:jc w:val="both"/>
        <w:rPr>
          <w:sz w:val="26"/>
          <w:szCs w:val="26"/>
        </w:rPr>
      </w:pPr>
      <w:proofErr w:type="spellStart"/>
      <w:r w:rsidRPr="00EA6088">
        <w:rPr>
          <w:sz w:val="26"/>
          <w:szCs w:val="26"/>
        </w:rPr>
        <w:t>Диагностико-консультативный</w:t>
      </w:r>
      <w:proofErr w:type="spellEnd"/>
      <w:r w:rsidRPr="00EA6088">
        <w:rPr>
          <w:sz w:val="26"/>
          <w:szCs w:val="26"/>
        </w:rPr>
        <w:t xml:space="preserve"> модуль составляют программы изучения ребенка различными специалистами (педагогами, психологами, медицинскими работниками, педагогами-дефектологами) и консультативная деятельность. В данном модуле разрабатывается программа изучения ребенка различными специалистами. </w:t>
      </w:r>
    </w:p>
    <w:p w:rsidR="00E37E93" w:rsidRPr="00EA6088" w:rsidRDefault="00E37E93" w:rsidP="00EA6088">
      <w:pPr>
        <w:pStyle w:val="Default"/>
        <w:jc w:val="both"/>
        <w:rPr>
          <w:sz w:val="26"/>
          <w:szCs w:val="26"/>
        </w:rPr>
      </w:pPr>
      <w:r w:rsidRPr="00EA6088">
        <w:rPr>
          <w:sz w:val="26"/>
          <w:szCs w:val="26"/>
        </w:rPr>
        <w:t xml:space="preserve">Запрос психологу с целью исследования уровня развития: </w:t>
      </w:r>
    </w:p>
    <w:p w:rsidR="00E37E93" w:rsidRPr="00EA6088" w:rsidRDefault="00E37E93" w:rsidP="00EA6088">
      <w:pPr>
        <w:pStyle w:val="Default"/>
        <w:jc w:val="both"/>
        <w:rPr>
          <w:sz w:val="26"/>
          <w:szCs w:val="26"/>
        </w:rPr>
      </w:pPr>
      <w:proofErr w:type="gramStart"/>
      <w:r w:rsidRPr="00EA6088">
        <w:rPr>
          <w:sz w:val="26"/>
          <w:szCs w:val="26"/>
        </w:rPr>
        <w:t xml:space="preserve">Мышления (образное, наглядно-образное; выполнение логических операций; интеллектуальный потенциал); </w:t>
      </w:r>
      <w:proofErr w:type="gramEnd"/>
    </w:p>
    <w:p w:rsidR="00E37E93" w:rsidRPr="00EA6088" w:rsidRDefault="00E37E93" w:rsidP="00EA6088">
      <w:pPr>
        <w:pStyle w:val="Default"/>
        <w:jc w:val="both"/>
        <w:rPr>
          <w:sz w:val="26"/>
          <w:szCs w:val="26"/>
        </w:rPr>
      </w:pPr>
      <w:r w:rsidRPr="00EA6088">
        <w:rPr>
          <w:sz w:val="26"/>
          <w:szCs w:val="26"/>
        </w:rPr>
        <w:lastRenderedPageBreak/>
        <w:t xml:space="preserve">Памяти (смысловая, механическая, зрительная, слуховая). </w:t>
      </w:r>
    </w:p>
    <w:p w:rsidR="00E37E93" w:rsidRPr="00EA6088" w:rsidRDefault="00E37E93" w:rsidP="00EA6088">
      <w:pPr>
        <w:pStyle w:val="Default"/>
        <w:jc w:val="both"/>
        <w:rPr>
          <w:sz w:val="26"/>
          <w:szCs w:val="26"/>
        </w:rPr>
      </w:pPr>
      <w:r w:rsidRPr="00EA6088">
        <w:rPr>
          <w:sz w:val="26"/>
          <w:szCs w:val="26"/>
        </w:rPr>
        <w:t xml:space="preserve">Исследование быстроты и гибкости мышления </w:t>
      </w:r>
    </w:p>
    <w:p w:rsidR="00E37E93" w:rsidRPr="00EA6088" w:rsidRDefault="00E37E93" w:rsidP="00EA6088">
      <w:pPr>
        <w:pStyle w:val="Default"/>
        <w:jc w:val="both"/>
        <w:rPr>
          <w:sz w:val="26"/>
          <w:szCs w:val="26"/>
        </w:rPr>
      </w:pPr>
      <w:r w:rsidRPr="00EA6088">
        <w:rPr>
          <w:sz w:val="26"/>
          <w:szCs w:val="26"/>
        </w:rPr>
        <w:t xml:space="preserve">Запрос педиатру (через индивидуальные карты изучаются физические показатели, патологии, заболевания, влияющие на психологические процессы и формирование знаний, умений, навыков). </w:t>
      </w:r>
    </w:p>
    <w:p w:rsidR="00E37E93" w:rsidRPr="00EA6088" w:rsidRDefault="00E37E93" w:rsidP="00EA6088">
      <w:pPr>
        <w:pStyle w:val="Default"/>
        <w:jc w:val="both"/>
        <w:rPr>
          <w:sz w:val="26"/>
          <w:szCs w:val="26"/>
        </w:rPr>
      </w:pPr>
      <w:r w:rsidRPr="00EA6088">
        <w:rPr>
          <w:sz w:val="26"/>
          <w:szCs w:val="26"/>
        </w:rPr>
        <w:t xml:space="preserve">Запросы родителям: проводятся через анкетирование, индивидуальные беседы. Исследуются взаимоотношения в семье, положение ребенка в семье, отношения со сверстниками и взрослыми. </w:t>
      </w:r>
    </w:p>
    <w:p w:rsidR="00E37E93" w:rsidRPr="00EA6088" w:rsidRDefault="00E37E93" w:rsidP="00EA6088">
      <w:pPr>
        <w:pStyle w:val="Default"/>
        <w:jc w:val="both"/>
        <w:rPr>
          <w:sz w:val="26"/>
          <w:szCs w:val="26"/>
        </w:rPr>
      </w:pPr>
      <w:r w:rsidRPr="00EA6088">
        <w:rPr>
          <w:sz w:val="26"/>
          <w:szCs w:val="26"/>
        </w:rPr>
        <w:t xml:space="preserve">Анализ поступивших сведений. Все сведения, </w:t>
      </w:r>
      <w:proofErr w:type="spellStart"/>
      <w:r w:rsidRPr="00EA6088">
        <w:rPr>
          <w:sz w:val="26"/>
          <w:szCs w:val="26"/>
        </w:rPr>
        <w:t>поступившиепоступившие</w:t>
      </w:r>
      <w:proofErr w:type="spellEnd"/>
      <w:r w:rsidRPr="00EA6088">
        <w:rPr>
          <w:sz w:val="26"/>
          <w:szCs w:val="26"/>
        </w:rPr>
        <w:t xml:space="preserve"> на запрос учителя, заносятся либо в сводную таблицу, либо в специально отведенную тетрадь, которая отражает в себе все вышеперечисленные параметры. (В тетрадь заносить все сведения, поступающие на ученика; корректировка сведений, отслеживания развития.) </w:t>
      </w:r>
    </w:p>
    <w:p w:rsidR="00E37E93" w:rsidRPr="00EA6088" w:rsidRDefault="00E37E93" w:rsidP="00EA6088">
      <w:pPr>
        <w:pStyle w:val="Default"/>
        <w:jc w:val="both"/>
        <w:rPr>
          <w:sz w:val="26"/>
          <w:szCs w:val="26"/>
        </w:rPr>
      </w:pPr>
      <w:r w:rsidRPr="00EA6088">
        <w:rPr>
          <w:sz w:val="26"/>
          <w:szCs w:val="26"/>
        </w:rPr>
        <w:t xml:space="preserve">Изучение литературы, развитие собственных знаний. </w:t>
      </w:r>
      <w:proofErr w:type="gramStart"/>
      <w:r w:rsidRPr="00EA6088">
        <w:rPr>
          <w:sz w:val="26"/>
          <w:szCs w:val="26"/>
        </w:rPr>
        <w:t xml:space="preserve">Для того чтобы составить индивидуальные программы развития учащихся и рабочую программу развития класса, необходима помощь методической и научной литературы по данной проблеме, опора на уже имеющиеся, опыт коллег по работе. </w:t>
      </w:r>
      <w:proofErr w:type="gramEnd"/>
    </w:p>
    <w:p w:rsidR="00FC280F" w:rsidRPr="00194EA4" w:rsidRDefault="00E37E93" w:rsidP="00194EA4">
      <w:pPr>
        <w:pStyle w:val="Default"/>
        <w:jc w:val="both"/>
        <w:rPr>
          <w:sz w:val="26"/>
          <w:szCs w:val="26"/>
        </w:rPr>
      </w:pPr>
      <w:r w:rsidRPr="00EA6088">
        <w:rPr>
          <w:sz w:val="26"/>
          <w:szCs w:val="26"/>
        </w:rPr>
        <w:t xml:space="preserve">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т.д. Составляется сводная таблица </w:t>
      </w:r>
      <w:proofErr w:type="spellStart"/>
      <w:r w:rsidRPr="00EA6088">
        <w:rPr>
          <w:sz w:val="26"/>
          <w:szCs w:val="26"/>
        </w:rPr>
        <w:t>медико-психолого-педагогического</w:t>
      </w:r>
      <w:proofErr w:type="spellEnd"/>
      <w:r w:rsidRPr="00EA6088">
        <w:rPr>
          <w:sz w:val="26"/>
          <w:szCs w:val="26"/>
        </w:rPr>
        <w:t xml:space="preserve"> изучения р</w:t>
      </w:r>
      <w:r w:rsidR="00194EA4">
        <w:rPr>
          <w:sz w:val="26"/>
          <w:szCs w:val="26"/>
        </w:rPr>
        <w:t>ебёнка.</w:t>
      </w:r>
    </w:p>
    <w:p w:rsidR="00FC280F" w:rsidRDefault="00FC280F" w:rsidP="00E37E93">
      <w:pPr>
        <w:pStyle w:val="Default"/>
        <w:rPr>
          <w:b/>
          <w:bCs/>
          <w:sz w:val="22"/>
          <w:szCs w:val="22"/>
        </w:rPr>
      </w:pPr>
    </w:p>
    <w:p w:rsidR="00FC280F" w:rsidRDefault="00FC280F" w:rsidP="00E37E93">
      <w:pPr>
        <w:pStyle w:val="Default"/>
        <w:rPr>
          <w:b/>
          <w:bCs/>
          <w:sz w:val="22"/>
          <w:szCs w:val="22"/>
        </w:rPr>
      </w:pPr>
    </w:p>
    <w:p w:rsidR="0045032E" w:rsidRDefault="00E37E93" w:rsidP="00E37E93">
      <w:pPr>
        <w:pStyle w:val="Default"/>
        <w:rPr>
          <w:b/>
          <w:bCs/>
          <w:sz w:val="22"/>
          <w:szCs w:val="22"/>
        </w:rPr>
      </w:pPr>
      <w:r>
        <w:rPr>
          <w:b/>
          <w:bCs/>
          <w:sz w:val="22"/>
          <w:szCs w:val="22"/>
        </w:rPr>
        <w:t>Направления и задачи коррекционной работы</w:t>
      </w:r>
    </w:p>
    <w:p w:rsidR="00E37E93" w:rsidRDefault="00E37E93" w:rsidP="00E37E93">
      <w:pPr>
        <w:pStyle w:val="Default"/>
        <w:rPr>
          <w:b/>
          <w:bCs/>
          <w:sz w:val="22"/>
          <w:szCs w:val="22"/>
        </w:rPr>
      </w:pPr>
    </w:p>
    <w:tbl>
      <w:tblPr>
        <w:tblW w:w="0" w:type="auto"/>
        <w:tblLook w:val="04A0"/>
      </w:tblPr>
      <w:tblGrid>
        <w:gridCol w:w="320"/>
        <w:gridCol w:w="1350"/>
        <w:gridCol w:w="3234"/>
        <w:gridCol w:w="4667"/>
      </w:tblGrid>
      <w:tr w:rsidR="00E37E93" w:rsidTr="00412079">
        <w:tc>
          <w:tcPr>
            <w:tcW w:w="1670" w:type="dxa"/>
            <w:gridSpan w:val="2"/>
            <w:tcBorders>
              <w:top w:val="single" w:sz="4" w:space="0" w:color="auto"/>
              <w:left w:val="single" w:sz="4" w:space="0" w:color="auto"/>
              <w:bottom w:val="single" w:sz="4" w:space="0" w:color="auto"/>
              <w:right w:val="single" w:sz="4" w:space="0" w:color="auto"/>
            </w:tcBorders>
          </w:tcPr>
          <w:p w:rsidR="00E37E93" w:rsidRDefault="00E37E93" w:rsidP="00412079">
            <w:pPr>
              <w:pStyle w:val="Default"/>
              <w:rPr>
                <w:sz w:val="22"/>
                <w:szCs w:val="22"/>
              </w:rPr>
            </w:pPr>
            <w:r>
              <w:rPr>
                <w:b/>
                <w:bCs/>
                <w:i/>
                <w:iCs/>
                <w:sz w:val="22"/>
                <w:szCs w:val="22"/>
              </w:rPr>
              <w:t xml:space="preserve">Изучение </w:t>
            </w:r>
          </w:p>
          <w:p w:rsidR="00E37E93" w:rsidRDefault="00E37E93" w:rsidP="00412079">
            <w:pPr>
              <w:pStyle w:val="Default"/>
              <w:rPr>
                <w:b/>
                <w:bCs/>
                <w:sz w:val="22"/>
                <w:szCs w:val="22"/>
              </w:rPr>
            </w:pPr>
            <w:r>
              <w:rPr>
                <w:b/>
                <w:bCs/>
                <w:i/>
                <w:iCs/>
                <w:sz w:val="22"/>
                <w:szCs w:val="22"/>
              </w:rPr>
              <w:t xml:space="preserve">ребенка </w:t>
            </w:r>
          </w:p>
        </w:tc>
        <w:tc>
          <w:tcPr>
            <w:tcW w:w="3234" w:type="dxa"/>
            <w:tcBorders>
              <w:top w:val="single" w:sz="4" w:space="0" w:color="auto"/>
              <w:left w:val="single" w:sz="4" w:space="0" w:color="auto"/>
              <w:bottom w:val="single" w:sz="4" w:space="0" w:color="auto"/>
              <w:right w:val="single" w:sz="4" w:space="0" w:color="auto"/>
            </w:tcBorders>
          </w:tcPr>
          <w:p w:rsidR="00E37E93" w:rsidRDefault="00E37E93" w:rsidP="00412079">
            <w:pPr>
              <w:pStyle w:val="Default"/>
            </w:pPr>
            <w:r>
              <w:rPr>
                <w:b/>
                <w:bCs/>
                <w:i/>
                <w:iCs/>
                <w:sz w:val="22"/>
                <w:szCs w:val="22"/>
              </w:rPr>
              <w:t xml:space="preserve">Содержание работы </w:t>
            </w:r>
          </w:p>
          <w:p w:rsidR="00E37E93" w:rsidRDefault="00E37E93" w:rsidP="00412079">
            <w:pPr>
              <w:pStyle w:val="Default"/>
              <w:rPr>
                <w:b/>
                <w:bCs/>
                <w:sz w:val="22"/>
                <w:szCs w:val="22"/>
              </w:rPr>
            </w:pPr>
          </w:p>
        </w:tc>
        <w:tc>
          <w:tcPr>
            <w:tcW w:w="4667" w:type="dxa"/>
            <w:tcBorders>
              <w:top w:val="single" w:sz="4" w:space="0" w:color="auto"/>
              <w:left w:val="single" w:sz="4" w:space="0" w:color="auto"/>
              <w:bottom w:val="single" w:sz="4" w:space="0" w:color="auto"/>
              <w:right w:val="single" w:sz="4" w:space="0" w:color="auto"/>
            </w:tcBorders>
          </w:tcPr>
          <w:p w:rsidR="00E37E93" w:rsidRDefault="00E37E93" w:rsidP="00412079">
            <w:pPr>
              <w:pStyle w:val="Default"/>
              <w:rPr>
                <w:sz w:val="22"/>
                <w:szCs w:val="22"/>
              </w:rPr>
            </w:pPr>
            <w:r>
              <w:rPr>
                <w:b/>
                <w:bCs/>
                <w:i/>
                <w:iCs/>
                <w:sz w:val="22"/>
                <w:szCs w:val="22"/>
              </w:rPr>
              <w:t xml:space="preserve">Где и кем выполняется </w:t>
            </w:r>
          </w:p>
          <w:p w:rsidR="00E37E93" w:rsidRDefault="00E37E93" w:rsidP="00412079">
            <w:pPr>
              <w:pStyle w:val="Default"/>
              <w:rPr>
                <w:b/>
                <w:bCs/>
                <w:sz w:val="22"/>
                <w:szCs w:val="22"/>
              </w:rPr>
            </w:pPr>
            <w:r>
              <w:rPr>
                <w:b/>
                <w:bCs/>
                <w:i/>
                <w:iCs/>
                <w:sz w:val="22"/>
                <w:szCs w:val="22"/>
              </w:rPr>
              <w:t xml:space="preserve">работа </w:t>
            </w:r>
          </w:p>
        </w:tc>
      </w:tr>
      <w:tr w:rsidR="00FC280F" w:rsidTr="00FC280F">
        <w:trPr>
          <w:trHeight w:val="4620"/>
        </w:trPr>
        <w:tc>
          <w:tcPr>
            <w:tcW w:w="1670" w:type="dxa"/>
            <w:gridSpan w:val="2"/>
            <w:tcBorders>
              <w:top w:val="single" w:sz="4" w:space="0" w:color="auto"/>
              <w:left w:val="single" w:sz="4" w:space="0" w:color="auto"/>
              <w:bottom w:val="single" w:sz="4" w:space="0" w:color="auto"/>
              <w:right w:val="single" w:sz="4" w:space="0" w:color="auto"/>
            </w:tcBorders>
          </w:tcPr>
          <w:p w:rsidR="00FC280F" w:rsidRDefault="00FC280F" w:rsidP="00412079">
            <w:pPr>
              <w:pStyle w:val="Default"/>
            </w:pPr>
            <w:r>
              <w:rPr>
                <w:sz w:val="22"/>
                <w:szCs w:val="22"/>
              </w:rPr>
              <w:t xml:space="preserve">Медицинское </w:t>
            </w:r>
          </w:p>
          <w:p w:rsidR="00FC280F" w:rsidRDefault="00FC280F" w:rsidP="00412079">
            <w:pPr>
              <w:pStyle w:val="Default"/>
              <w:rPr>
                <w:b/>
                <w:bCs/>
                <w:sz w:val="22"/>
                <w:szCs w:val="22"/>
              </w:rPr>
            </w:pPr>
          </w:p>
        </w:tc>
        <w:tc>
          <w:tcPr>
            <w:tcW w:w="3234" w:type="dxa"/>
            <w:tcBorders>
              <w:top w:val="single" w:sz="4" w:space="0" w:color="auto"/>
              <w:left w:val="single" w:sz="4" w:space="0" w:color="auto"/>
              <w:bottom w:val="single" w:sz="4" w:space="0" w:color="auto"/>
              <w:right w:val="single" w:sz="4" w:space="0" w:color="auto"/>
            </w:tcBorders>
          </w:tcPr>
          <w:p w:rsidR="00FC280F" w:rsidRDefault="00FC280F" w:rsidP="00412079">
            <w:pPr>
              <w:pStyle w:val="Default"/>
              <w:rPr>
                <w:sz w:val="22"/>
                <w:szCs w:val="22"/>
              </w:rPr>
            </w:pPr>
            <w:r>
              <w:rPr>
                <w:sz w:val="22"/>
                <w:szCs w:val="22"/>
              </w:rPr>
              <w:t xml:space="preserve">Выявление состояния физического и психического здоровья. Изучение медицинской документации: история развития ребенка, здоровье родителей, как протекала беременность, роды. </w:t>
            </w:r>
          </w:p>
          <w:p w:rsidR="00FC280F" w:rsidRDefault="00FC280F" w:rsidP="00412079">
            <w:pPr>
              <w:pStyle w:val="Default"/>
              <w:rPr>
                <w:b/>
                <w:bCs/>
                <w:sz w:val="22"/>
                <w:szCs w:val="22"/>
              </w:rPr>
            </w:pPr>
            <w:r>
              <w:rPr>
                <w:sz w:val="22"/>
                <w:szCs w:val="22"/>
              </w:rPr>
              <w:t xml:space="preserve">Физическое состояние </w:t>
            </w:r>
          </w:p>
          <w:p w:rsidR="00FC280F" w:rsidRDefault="00FC280F" w:rsidP="00412079">
            <w:pPr>
              <w:pStyle w:val="Default"/>
              <w:rPr>
                <w:b/>
                <w:bCs/>
                <w:sz w:val="22"/>
                <w:szCs w:val="22"/>
              </w:rPr>
            </w:pPr>
            <w:r>
              <w:rPr>
                <w:sz w:val="22"/>
                <w:szCs w:val="22"/>
              </w:rPr>
              <w:t xml:space="preserve">учащегося. Изменения в физическом развитии (рост, вес и т. д.). Нарушения движений (скованность, расторможенность, параличи, парезы, стереотипные и навязчивые движения). Утомляемость. Состояние анализаторов. </w:t>
            </w:r>
          </w:p>
        </w:tc>
        <w:tc>
          <w:tcPr>
            <w:tcW w:w="4667" w:type="dxa"/>
            <w:tcBorders>
              <w:top w:val="single" w:sz="4" w:space="0" w:color="auto"/>
              <w:left w:val="single" w:sz="4" w:space="0" w:color="auto"/>
              <w:bottom w:val="single" w:sz="4" w:space="0" w:color="auto"/>
              <w:right w:val="single" w:sz="4" w:space="0" w:color="auto"/>
            </w:tcBorders>
          </w:tcPr>
          <w:p w:rsidR="00FC280F" w:rsidRDefault="00FC280F" w:rsidP="00412079">
            <w:pPr>
              <w:pStyle w:val="Default"/>
              <w:rPr>
                <w:sz w:val="22"/>
                <w:szCs w:val="22"/>
              </w:rPr>
            </w:pPr>
            <w:r>
              <w:rPr>
                <w:sz w:val="22"/>
                <w:szCs w:val="22"/>
              </w:rPr>
              <w:t xml:space="preserve">Школьный медицинский работник, педагог. </w:t>
            </w:r>
          </w:p>
          <w:p w:rsidR="00FC280F" w:rsidRDefault="00FC280F" w:rsidP="00412079">
            <w:pPr>
              <w:pStyle w:val="Default"/>
              <w:rPr>
                <w:sz w:val="22"/>
                <w:szCs w:val="22"/>
              </w:rPr>
            </w:pPr>
            <w:r>
              <w:rPr>
                <w:sz w:val="22"/>
                <w:szCs w:val="22"/>
              </w:rPr>
              <w:t xml:space="preserve">Наблюдения во время занятий, в перемены, во время игр и т. д. (педагог). Обследование ребенка врачом. Беседа врача с родителями. </w:t>
            </w:r>
          </w:p>
          <w:p w:rsidR="00FC280F" w:rsidRDefault="00FC280F" w:rsidP="00412079">
            <w:pPr>
              <w:pStyle w:val="Default"/>
              <w:rPr>
                <w:sz w:val="22"/>
                <w:szCs w:val="22"/>
              </w:rPr>
            </w:pPr>
          </w:p>
          <w:p w:rsidR="00FC280F" w:rsidRDefault="00FC280F" w:rsidP="00412079">
            <w:pPr>
              <w:pStyle w:val="Default"/>
              <w:rPr>
                <w:sz w:val="22"/>
                <w:szCs w:val="22"/>
              </w:rPr>
            </w:pPr>
          </w:p>
          <w:p w:rsidR="00FC280F" w:rsidRDefault="00FC280F" w:rsidP="00412079">
            <w:pPr>
              <w:pStyle w:val="Default"/>
              <w:rPr>
                <w:sz w:val="22"/>
                <w:szCs w:val="22"/>
              </w:rPr>
            </w:pPr>
          </w:p>
          <w:p w:rsidR="00FC280F" w:rsidRDefault="00FC280F" w:rsidP="00412079">
            <w:pPr>
              <w:pStyle w:val="Default"/>
              <w:rPr>
                <w:sz w:val="22"/>
                <w:szCs w:val="22"/>
              </w:rPr>
            </w:pPr>
          </w:p>
          <w:p w:rsidR="00FC280F" w:rsidRDefault="00FC280F" w:rsidP="00412079">
            <w:pPr>
              <w:pStyle w:val="Default"/>
              <w:rPr>
                <w:b/>
                <w:bCs/>
                <w:sz w:val="22"/>
                <w:szCs w:val="22"/>
              </w:rPr>
            </w:pPr>
          </w:p>
        </w:tc>
      </w:tr>
      <w:tr w:rsidR="00FC280F" w:rsidTr="00167C41">
        <w:trPr>
          <w:trHeight w:val="445"/>
        </w:trPr>
        <w:tc>
          <w:tcPr>
            <w:tcW w:w="1670" w:type="dxa"/>
            <w:gridSpan w:val="2"/>
            <w:tcBorders>
              <w:top w:val="single" w:sz="4" w:space="0" w:color="auto"/>
              <w:left w:val="single" w:sz="4" w:space="0" w:color="auto"/>
              <w:right w:val="single" w:sz="4" w:space="0" w:color="auto"/>
            </w:tcBorders>
          </w:tcPr>
          <w:p w:rsidR="00FC280F" w:rsidRDefault="00FC280F" w:rsidP="00412079">
            <w:pPr>
              <w:pStyle w:val="Default"/>
              <w:rPr>
                <w:sz w:val="22"/>
                <w:szCs w:val="22"/>
              </w:rPr>
            </w:pPr>
          </w:p>
        </w:tc>
        <w:tc>
          <w:tcPr>
            <w:tcW w:w="3234" w:type="dxa"/>
            <w:tcBorders>
              <w:top w:val="single" w:sz="4" w:space="0" w:color="auto"/>
              <w:left w:val="single" w:sz="4" w:space="0" w:color="auto"/>
              <w:right w:val="single" w:sz="4" w:space="0" w:color="auto"/>
            </w:tcBorders>
          </w:tcPr>
          <w:p w:rsidR="00FC280F" w:rsidRDefault="00FC280F" w:rsidP="00412079">
            <w:pPr>
              <w:pStyle w:val="Default"/>
              <w:rPr>
                <w:sz w:val="22"/>
                <w:szCs w:val="22"/>
              </w:rPr>
            </w:pPr>
          </w:p>
        </w:tc>
        <w:tc>
          <w:tcPr>
            <w:tcW w:w="4667" w:type="dxa"/>
            <w:tcBorders>
              <w:top w:val="single" w:sz="4" w:space="0" w:color="auto"/>
              <w:left w:val="single" w:sz="4" w:space="0" w:color="auto"/>
              <w:right w:val="single" w:sz="4" w:space="0" w:color="auto"/>
            </w:tcBorders>
          </w:tcPr>
          <w:p w:rsidR="00FC280F" w:rsidRDefault="00FC280F" w:rsidP="00412079">
            <w:pPr>
              <w:pStyle w:val="Default"/>
              <w:rPr>
                <w:sz w:val="22"/>
                <w:szCs w:val="22"/>
              </w:rPr>
            </w:pPr>
          </w:p>
        </w:tc>
      </w:tr>
      <w:tr w:rsidR="00E37E93" w:rsidTr="00FC280F">
        <w:tc>
          <w:tcPr>
            <w:tcW w:w="1670" w:type="dxa"/>
            <w:gridSpan w:val="2"/>
            <w:tcBorders>
              <w:left w:val="single" w:sz="4" w:space="0" w:color="auto"/>
              <w:bottom w:val="single" w:sz="4" w:space="0" w:color="auto"/>
              <w:right w:val="single" w:sz="4" w:space="0" w:color="auto"/>
            </w:tcBorders>
          </w:tcPr>
          <w:p w:rsidR="00E37E93" w:rsidRDefault="00E37E93" w:rsidP="00412079">
            <w:pPr>
              <w:pStyle w:val="Default"/>
            </w:pPr>
            <w:proofErr w:type="spellStart"/>
            <w:r>
              <w:rPr>
                <w:sz w:val="22"/>
                <w:szCs w:val="22"/>
              </w:rPr>
              <w:t>Психолог</w:t>
            </w:r>
            <w:proofErr w:type="gramStart"/>
            <w:r>
              <w:rPr>
                <w:sz w:val="22"/>
                <w:szCs w:val="22"/>
              </w:rPr>
              <w:t>о</w:t>
            </w:r>
            <w:proofErr w:type="spellEnd"/>
            <w:r>
              <w:rPr>
                <w:sz w:val="22"/>
                <w:szCs w:val="22"/>
              </w:rPr>
              <w:t>-</w:t>
            </w:r>
            <w:proofErr w:type="gramEnd"/>
            <w:r>
              <w:rPr>
                <w:sz w:val="22"/>
                <w:szCs w:val="22"/>
              </w:rPr>
              <w:t xml:space="preserve"> педагогическое </w:t>
            </w:r>
          </w:p>
          <w:p w:rsidR="00E37E93" w:rsidRDefault="00E37E93" w:rsidP="00412079">
            <w:pPr>
              <w:pStyle w:val="Default"/>
              <w:rPr>
                <w:sz w:val="22"/>
                <w:szCs w:val="22"/>
              </w:rPr>
            </w:pPr>
          </w:p>
        </w:tc>
        <w:tc>
          <w:tcPr>
            <w:tcW w:w="3234" w:type="dxa"/>
            <w:tcBorders>
              <w:left w:val="single" w:sz="4" w:space="0" w:color="auto"/>
              <w:bottom w:val="single" w:sz="4" w:space="0" w:color="auto"/>
              <w:right w:val="single" w:sz="4" w:space="0" w:color="auto"/>
            </w:tcBorders>
          </w:tcPr>
          <w:p w:rsidR="00E37E93" w:rsidRDefault="00E37E93" w:rsidP="00412079">
            <w:pPr>
              <w:pStyle w:val="Default"/>
              <w:rPr>
                <w:sz w:val="22"/>
                <w:szCs w:val="22"/>
              </w:rPr>
            </w:pPr>
            <w:r>
              <w:rPr>
                <w:sz w:val="22"/>
                <w:szCs w:val="22"/>
              </w:rPr>
              <w:t xml:space="preserve">Обследование актуального уровня психического и речевого развития, определение зоны ближайшего развития. </w:t>
            </w:r>
          </w:p>
          <w:p w:rsidR="00E37E93" w:rsidRDefault="00E37E93" w:rsidP="00412079">
            <w:pPr>
              <w:pStyle w:val="Default"/>
              <w:rPr>
                <w:sz w:val="22"/>
                <w:szCs w:val="22"/>
              </w:rPr>
            </w:pPr>
            <w:r>
              <w:rPr>
                <w:sz w:val="22"/>
                <w:szCs w:val="22"/>
              </w:rPr>
              <w:t xml:space="preserve">Внимание: устойчивость, переключаемость с одного вида деятельности на другой, объем, работоспособность. </w:t>
            </w:r>
          </w:p>
          <w:p w:rsidR="00E37E93" w:rsidRDefault="00E37E93" w:rsidP="00412079">
            <w:pPr>
              <w:pStyle w:val="Default"/>
              <w:rPr>
                <w:sz w:val="22"/>
                <w:szCs w:val="22"/>
              </w:rPr>
            </w:pPr>
            <w:r>
              <w:rPr>
                <w:sz w:val="22"/>
                <w:szCs w:val="22"/>
              </w:rPr>
              <w:t xml:space="preserve">Мышление: визуальное (линейное, структурное); понятийное (интуитивное, логическое); абстрактное, речевое, образное. </w:t>
            </w:r>
          </w:p>
          <w:p w:rsidR="00E37E93" w:rsidRDefault="00E37E93" w:rsidP="00412079">
            <w:pPr>
              <w:pStyle w:val="Default"/>
              <w:rPr>
                <w:sz w:val="22"/>
                <w:szCs w:val="22"/>
              </w:rPr>
            </w:pPr>
            <w:r>
              <w:rPr>
                <w:sz w:val="22"/>
                <w:szCs w:val="22"/>
              </w:rPr>
              <w:t xml:space="preserve">Память: зрительная, слуховая, моторная, смешанная. Быстрота и прочность запоминания. Индивидуальные особенности. Моторика. Речь. </w:t>
            </w:r>
          </w:p>
        </w:tc>
        <w:tc>
          <w:tcPr>
            <w:tcW w:w="4667" w:type="dxa"/>
            <w:tcBorders>
              <w:left w:val="single" w:sz="4" w:space="0" w:color="auto"/>
              <w:bottom w:val="single" w:sz="4" w:space="0" w:color="auto"/>
              <w:right w:val="single" w:sz="4" w:space="0" w:color="auto"/>
            </w:tcBorders>
          </w:tcPr>
          <w:p w:rsidR="00E37E93" w:rsidRDefault="00E37E93" w:rsidP="00412079">
            <w:pPr>
              <w:pStyle w:val="Default"/>
              <w:rPr>
                <w:sz w:val="22"/>
                <w:szCs w:val="22"/>
              </w:rPr>
            </w:pPr>
            <w:r>
              <w:rPr>
                <w:sz w:val="22"/>
                <w:szCs w:val="22"/>
              </w:rPr>
              <w:t>Наблюдение за ребенком на занятиях и во внеурочное время</w:t>
            </w:r>
            <w:proofErr w:type="gramStart"/>
            <w:r>
              <w:rPr>
                <w:sz w:val="22"/>
                <w:szCs w:val="22"/>
              </w:rPr>
              <w:t>.</w:t>
            </w:r>
            <w:proofErr w:type="gramEnd"/>
            <w:r>
              <w:rPr>
                <w:sz w:val="22"/>
                <w:szCs w:val="22"/>
              </w:rPr>
              <w:t xml:space="preserve"> (</w:t>
            </w:r>
            <w:proofErr w:type="gramStart"/>
            <w:r>
              <w:rPr>
                <w:sz w:val="22"/>
                <w:szCs w:val="22"/>
              </w:rPr>
              <w:t>у</w:t>
            </w:r>
            <w:proofErr w:type="gramEnd"/>
            <w:r>
              <w:rPr>
                <w:sz w:val="22"/>
                <w:szCs w:val="22"/>
              </w:rPr>
              <w:t xml:space="preserve">читель). </w:t>
            </w:r>
          </w:p>
          <w:p w:rsidR="00E37E93" w:rsidRDefault="00E37E93" w:rsidP="00412079">
            <w:pPr>
              <w:pStyle w:val="Default"/>
              <w:rPr>
                <w:sz w:val="22"/>
                <w:szCs w:val="22"/>
              </w:rPr>
            </w:pPr>
            <w:r>
              <w:rPr>
                <w:sz w:val="22"/>
                <w:szCs w:val="22"/>
              </w:rPr>
              <w:t>Специальный эксперимент</w:t>
            </w:r>
            <w:proofErr w:type="gramStart"/>
            <w:r>
              <w:rPr>
                <w:sz w:val="22"/>
                <w:szCs w:val="22"/>
              </w:rPr>
              <w:t>.</w:t>
            </w:r>
            <w:proofErr w:type="gramEnd"/>
            <w:r>
              <w:rPr>
                <w:sz w:val="22"/>
                <w:szCs w:val="22"/>
              </w:rPr>
              <w:t xml:space="preserve"> (</w:t>
            </w:r>
            <w:proofErr w:type="gramStart"/>
            <w:r>
              <w:rPr>
                <w:sz w:val="22"/>
                <w:szCs w:val="22"/>
              </w:rPr>
              <w:t>п</w:t>
            </w:r>
            <w:proofErr w:type="gramEnd"/>
            <w:r>
              <w:rPr>
                <w:sz w:val="22"/>
                <w:szCs w:val="22"/>
              </w:rPr>
              <w:t xml:space="preserve">сихолог). </w:t>
            </w:r>
          </w:p>
          <w:p w:rsidR="00E37E93" w:rsidRDefault="00E37E93" w:rsidP="00412079">
            <w:pPr>
              <w:pStyle w:val="Default"/>
              <w:rPr>
                <w:sz w:val="22"/>
                <w:szCs w:val="22"/>
              </w:rPr>
            </w:pPr>
            <w:r>
              <w:rPr>
                <w:sz w:val="22"/>
                <w:szCs w:val="22"/>
              </w:rPr>
              <w:t xml:space="preserve">Беседы с ребенком, с родителями. </w:t>
            </w:r>
          </w:p>
          <w:p w:rsidR="00E37E93" w:rsidRDefault="00E37E93" w:rsidP="00412079">
            <w:pPr>
              <w:pStyle w:val="Default"/>
              <w:rPr>
                <w:sz w:val="22"/>
                <w:szCs w:val="22"/>
              </w:rPr>
            </w:pPr>
            <w:r>
              <w:rPr>
                <w:sz w:val="22"/>
                <w:szCs w:val="22"/>
              </w:rPr>
              <w:t xml:space="preserve">Наблюдения за речью ребенка на занятиях и в свободное время. </w:t>
            </w:r>
          </w:p>
          <w:p w:rsidR="00E37E93" w:rsidRDefault="00E37E93" w:rsidP="00412079">
            <w:pPr>
              <w:pStyle w:val="Default"/>
              <w:rPr>
                <w:sz w:val="22"/>
                <w:szCs w:val="22"/>
              </w:rPr>
            </w:pPr>
            <w:r>
              <w:rPr>
                <w:sz w:val="22"/>
                <w:szCs w:val="22"/>
              </w:rPr>
              <w:t xml:space="preserve">Изучение письменных работ (учитель). </w:t>
            </w:r>
          </w:p>
        </w:tc>
      </w:tr>
      <w:tr w:rsidR="00E37E93" w:rsidTr="00FC280F">
        <w:tc>
          <w:tcPr>
            <w:tcW w:w="1670" w:type="dxa"/>
            <w:gridSpan w:val="2"/>
            <w:tcBorders>
              <w:top w:val="single" w:sz="4" w:space="0" w:color="auto"/>
              <w:left w:val="single" w:sz="4" w:space="0" w:color="auto"/>
              <w:right w:val="single" w:sz="4" w:space="0" w:color="auto"/>
            </w:tcBorders>
          </w:tcPr>
          <w:p w:rsidR="00914C17" w:rsidRDefault="00914C17" w:rsidP="00412079">
            <w:pPr>
              <w:pStyle w:val="Default"/>
            </w:pPr>
            <w:r>
              <w:rPr>
                <w:sz w:val="22"/>
                <w:szCs w:val="22"/>
              </w:rPr>
              <w:t xml:space="preserve">Социально-педагогическое </w:t>
            </w:r>
          </w:p>
          <w:p w:rsidR="00E37E93" w:rsidRDefault="00E37E93" w:rsidP="00412079">
            <w:pPr>
              <w:pStyle w:val="Default"/>
              <w:rPr>
                <w:sz w:val="22"/>
                <w:szCs w:val="22"/>
              </w:rPr>
            </w:pPr>
          </w:p>
        </w:tc>
        <w:tc>
          <w:tcPr>
            <w:tcW w:w="3234" w:type="dxa"/>
            <w:tcBorders>
              <w:top w:val="single" w:sz="4" w:space="0" w:color="auto"/>
              <w:left w:val="single" w:sz="4" w:space="0" w:color="auto"/>
              <w:right w:val="single" w:sz="4" w:space="0" w:color="auto"/>
            </w:tcBorders>
          </w:tcPr>
          <w:p w:rsidR="00914C17" w:rsidRDefault="00914C17" w:rsidP="00412079">
            <w:pPr>
              <w:pStyle w:val="Default"/>
              <w:rPr>
                <w:sz w:val="22"/>
                <w:szCs w:val="22"/>
              </w:rPr>
            </w:pPr>
            <w:r>
              <w:rPr>
                <w:sz w:val="22"/>
                <w:szCs w:val="22"/>
              </w:rPr>
              <w:t xml:space="preserve">Семья ребенка. Состав семьи. Условия воспитания. </w:t>
            </w:r>
          </w:p>
          <w:p w:rsidR="00914C17" w:rsidRDefault="00914C17" w:rsidP="00412079">
            <w:pPr>
              <w:pStyle w:val="Default"/>
              <w:rPr>
                <w:sz w:val="22"/>
                <w:szCs w:val="22"/>
              </w:rPr>
            </w:pPr>
            <w:r>
              <w:rPr>
                <w:sz w:val="22"/>
                <w:szCs w:val="22"/>
              </w:rPr>
              <w:t xml:space="preserve">Умение учиться. Организованность, выполнение требований педагогов, самостоятельная работа, самоконтроль. Трудности в овладении новым материалом. </w:t>
            </w:r>
          </w:p>
          <w:p w:rsidR="00914C17" w:rsidRDefault="00914C17" w:rsidP="00412079">
            <w:pPr>
              <w:pStyle w:val="Default"/>
              <w:rPr>
                <w:sz w:val="22"/>
                <w:szCs w:val="22"/>
              </w:rPr>
            </w:pPr>
            <w:r>
              <w:rPr>
                <w:sz w:val="22"/>
                <w:szCs w:val="22"/>
              </w:rPr>
              <w:t xml:space="preserve">Мотивы учебной деятельности. Прилежание, отношение к отметке, похвале или порицанию учителя, воспитателя. </w:t>
            </w:r>
          </w:p>
          <w:p w:rsidR="00914C17" w:rsidRDefault="00914C17" w:rsidP="00412079">
            <w:pPr>
              <w:pStyle w:val="Default"/>
              <w:rPr>
                <w:sz w:val="22"/>
                <w:szCs w:val="22"/>
              </w:rPr>
            </w:pPr>
            <w:r>
              <w:rPr>
                <w:sz w:val="22"/>
                <w:szCs w:val="22"/>
              </w:rPr>
              <w:t xml:space="preserve">Эмоционально-волевая сфера. Преобладание настроения ребенка. Наличие аффективных вспышек. Способность к волевому усилию, внушаемость, проявления негативизма. </w:t>
            </w:r>
          </w:p>
          <w:p w:rsidR="00914C17" w:rsidRDefault="00914C17" w:rsidP="00412079">
            <w:pPr>
              <w:pStyle w:val="Default"/>
              <w:rPr>
                <w:sz w:val="22"/>
                <w:szCs w:val="22"/>
              </w:rPr>
            </w:pPr>
            <w:r>
              <w:rPr>
                <w:sz w:val="22"/>
                <w:szCs w:val="22"/>
              </w:rPr>
              <w:t xml:space="preserve">Особенности личности, интересы, потребности, идеалы, убеждения. Наличие чувства долга и ответственности. Соблюдение правил поведения в обществе, </w:t>
            </w:r>
          </w:p>
          <w:p w:rsidR="00490618" w:rsidRDefault="00914C17" w:rsidP="00412079">
            <w:pPr>
              <w:pStyle w:val="Default"/>
              <w:rPr>
                <w:sz w:val="26"/>
                <w:szCs w:val="26"/>
              </w:rPr>
            </w:pPr>
            <w:r>
              <w:rPr>
                <w:sz w:val="22"/>
                <w:szCs w:val="22"/>
              </w:rPr>
              <w:t xml:space="preserve">Наличие чувства долга и ответственности. Соблюдение правил поведения в обществе, школе, дома. Взаимоотношения с коллективом: роль в коллективе, симпатии, дружба с детьми, отношение к </w:t>
            </w:r>
            <w:r>
              <w:rPr>
                <w:sz w:val="22"/>
                <w:szCs w:val="22"/>
              </w:rPr>
              <w:lastRenderedPageBreak/>
              <w:t xml:space="preserve">младшим и старшим товарищам. Нарушения в поведении: </w:t>
            </w:r>
            <w:proofErr w:type="spellStart"/>
            <w:r>
              <w:rPr>
                <w:sz w:val="22"/>
                <w:szCs w:val="22"/>
              </w:rPr>
              <w:t>гиперактивность</w:t>
            </w:r>
            <w:proofErr w:type="spellEnd"/>
            <w:r>
              <w:rPr>
                <w:sz w:val="22"/>
                <w:szCs w:val="22"/>
              </w:rPr>
              <w:t xml:space="preserve">, </w:t>
            </w:r>
          </w:p>
          <w:p w:rsidR="00914C17" w:rsidRDefault="00914C17" w:rsidP="00412079">
            <w:pPr>
              <w:pStyle w:val="Default"/>
            </w:pPr>
            <w:r>
              <w:rPr>
                <w:sz w:val="22"/>
                <w:szCs w:val="22"/>
              </w:rPr>
              <w:t xml:space="preserve">замкнутость, </w:t>
            </w:r>
            <w:proofErr w:type="spellStart"/>
            <w:r>
              <w:rPr>
                <w:sz w:val="22"/>
                <w:szCs w:val="22"/>
              </w:rPr>
              <w:t>аутистические</w:t>
            </w:r>
            <w:proofErr w:type="spellEnd"/>
            <w:r>
              <w:rPr>
                <w:sz w:val="22"/>
                <w:szCs w:val="22"/>
              </w:rPr>
              <w:t xml:space="preserve"> проявления, обидчивость, эгоизм. Поведение. Уровень притязаний и </w:t>
            </w:r>
          </w:p>
          <w:p w:rsidR="00E37E93" w:rsidRPr="00914C17" w:rsidRDefault="00914C17" w:rsidP="00412079">
            <w:pPr>
              <w:pStyle w:val="Default"/>
            </w:pPr>
            <w:r>
              <w:rPr>
                <w:sz w:val="22"/>
                <w:szCs w:val="22"/>
              </w:rPr>
              <w:t xml:space="preserve">самооценка. </w:t>
            </w:r>
          </w:p>
        </w:tc>
        <w:tc>
          <w:tcPr>
            <w:tcW w:w="4667" w:type="dxa"/>
            <w:tcBorders>
              <w:top w:val="single" w:sz="4" w:space="0" w:color="auto"/>
              <w:left w:val="single" w:sz="4" w:space="0" w:color="auto"/>
              <w:right w:val="single" w:sz="4" w:space="0" w:color="auto"/>
            </w:tcBorders>
          </w:tcPr>
          <w:p w:rsidR="00914C17" w:rsidRDefault="00914C17" w:rsidP="00412079">
            <w:pPr>
              <w:pStyle w:val="Default"/>
              <w:rPr>
                <w:sz w:val="22"/>
                <w:szCs w:val="22"/>
              </w:rPr>
            </w:pPr>
            <w:r>
              <w:rPr>
                <w:sz w:val="22"/>
                <w:szCs w:val="22"/>
              </w:rPr>
              <w:lastRenderedPageBreak/>
              <w:t>Посещение семьи ребенка</w:t>
            </w:r>
            <w:proofErr w:type="gramStart"/>
            <w:r>
              <w:rPr>
                <w:sz w:val="22"/>
                <w:szCs w:val="22"/>
              </w:rPr>
              <w:t>.</w:t>
            </w:r>
            <w:proofErr w:type="gramEnd"/>
            <w:r>
              <w:rPr>
                <w:sz w:val="22"/>
                <w:szCs w:val="22"/>
              </w:rPr>
              <w:t xml:space="preserve"> (</w:t>
            </w:r>
            <w:proofErr w:type="gramStart"/>
            <w:r>
              <w:rPr>
                <w:sz w:val="22"/>
                <w:szCs w:val="22"/>
              </w:rPr>
              <w:t>у</w:t>
            </w:r>
            <w:proofErr w:type="gramEnd"/>
            <w:r>
              <w:rPr>
                <w:sz w:val="22"/>
                <w:szCs w:val="22"/>
              </w:rPr>
              <w:t xml:space="preserve">читель, соц. педагог). </w:t>
            </w:r>
          </w:p>
          <w:p w:rsidR="00914C17" w:rsidRDefault="00914C17" w:rsidP="00412079">
            <w:pPr>
              <w:pStyle w:val="Default"/>
              <w:rPr>
                <w:sz w:val="22"/>
                <w:szCs w:val="22"/>
              </w:rPr>
            </w:pPr>
            <w:r>
              <w:rPr>
                <w:sz w:val="22"/>
                <w:szCs w:val="22"/>
              </w:rPr>
              <w:t xml:space="preserve">Наблюдения во время занятий. Изучение работ ученика (педагог). </w:t>
            </w:r>
          </w:p>
          <w:p w:rsidR="00914C17" w:rsidRDefault="00914C17" w:rsidP="00412079">
            <w:pPr>
              <w:pStyle w:val="Default"/>
              <w:rPr>
                <w:sz w:val="22"/>
                <w:szCs w:val="22"/>
              </w:rPr>
            </w:pPr>
            <w:r>
              <w:rPr>
                <w:sz w:val="22"/>
                <w:szCs w:val="22"/>
              </w:rPr>
              <w:t xml:space="preserve">Анкетирование по выявлению школьных трудностей (учитель). </w:t>
            </w:r>
          </w:p>
          <w:p w:rsidR="00914C17" w:rsidRDefault="00914C17" w:rsidP="00412079">
            <w:pPr>
              <w:pStyle w:val="Default"/>
              <w:rPr>
                <w:sz w:val="22"/>
                <w:szCs w:val="22"/>
              </w:rPr>
            </w:pPr>
            <w:r>
              <w:rPr>
                <w:sz w:val="22"/>
                <w:szCs w:val="22"/>
              </w:rPr>
              <w:t>Беседа с родителями и учителям</w:t>
            </w:r>
            <w:proofErr w:type="gramStart"/>
            <w:r>
              <w:rPr>
                <w:sz w:val="22"/>
                <w:szCs w:val="22"/>
              </w:rPr>
              <w:t>и-</w:t>
            </w:r>
            <w:proofErr w:type="gramEnd"/>
            <w:r>
              <w:rPr>
                <w:sz w:val="22"/>
                <w:szCs w:val="22"/>
              </w:rPr>
              <w:t xml:space="preserve"> предметниками. </w:t>
            </w:r>
          </w:p>
          <w:p w:rsidR="00914C17" w:rsidRDefault="00914C17" w:rsidP="00412079">
            <w:pPr>
              <w:pStyle w:val="Default"/>
              <w:rPr>
                <w:sz w:val="22"/>
                <w:szCs w:val="22"/>
              </w:rPr>
            </w:pPr>
            <w:r>
              <w:rPr>
                <w:sz w:val="22"/>
                <w:szCs w:val="22"/>
              </w:rPr>
              <w:t xml:space="preserve">Специальный эксперимент (педагог, психолог). </w:t>
            </w:r>
          </w:p>
          <w:p w:rsidR="00914C17" w:rsidRDefault="00914C17" w:rsidP="00412079">
            <w:pPr>
              <w:pStyle w:val="Default"/>
              <w:rPr>
                <w:sz w:val="22"/>
                <w:szCs w:val="22"/>
              </w:rPr>
            </w:pPr>
            <w:r>
              <w:rPr>
                <w:sz w:val="22"/>
                <w:szCs w:val="22"/>
              </w:rPr>
              <w:t xml:space="preserve">Анкета для родителей и учителей. </w:t>
            </w:r>
          </w:p>
          <w:p w:rsidR="00E37E93" w:rsidRDefault="00914C17" w:rsidP="00412079">
            <w:pPr>
              <w:pStyle w:val="Default"/>
              <w:rPr>
                <w:sz w:val="22"/>
                <w:szCs w:val="22"/>
              </w:rPr>
            </w:pPr>
            <w:r>
              <w:rPr>
                <w:sz w:val="22"/>
                <w:szCs w:val="22"/>
              </w:rPr>
              <w:t xml:space="preserve">Наблюдение за ребёнком в различных видах деятельности. </w:t>
            </w:r>
          </w:p>
        </w:tc>
      </w:tr>
      <w:tr w:rsidR="00412079" w:rsidTr="00FC280F">
        <w:tblPrEx>
          <w:tblBorders>
            <w:top w:val="single" w:sz="4" w:space="0" w:color="auto"/>
          </w:tblBorders>
          <w:tblLook w:val="0000"/>
        </w:tblPrEx>
        <w:trPr>
          <w:gridBefore w:val="1"/>
          <w:wBefore w:w="320" w:type="dxa"/>
          <w:trHeight w:val="100"/>
        </w:trPr>
        <w:tc>
          <w:tcPr>
            <w:tcW w:w="9251" w:type="dxa"/>
            <w:gridSpan w:val="3"/>
            <w:tcBorders>
              <w:top w:val="single" w:sz="4" w:space="0" w:color="auto"/>
            </w:tcBorders>
          </w:tcPr>
          <w:p w:rsidR="00412079" w:rsidRDefault="00412079" w:rsidP="00412079">
            <w:pPr>
              <w:pStyle w:val="Default"/>
              <w:rPr>
                <w:b/>
                <w:bCs/>
                <w:sz w:val="22"/>
                <w:szCs w:val="22"/>
              </w:rPr>
            </w:pPr>
          </w:p>
        </w:tc>
      </w:tr>
    </w:tbl>
    <w:p w:rsidR="00E37E93" w:rsidRPr="00E37E93" w:rsidRDefault="00E37E93" w:rsidP="00E37E93">
      <w:pPr>
        <w:pStyle w:val="Default"/>
        <w:rPr>
          <w:b/>
          <w:bCs/>
          <w:sz w:val="22"/>
          <w:szCs w:val="22"/>
        </w:rPr>
      </w:pPr>
    </w:p>
    <w:p w:rsidR="00EF51F3" w:rsidRDefault="00EF51F3" w:rsidP="00EF51F3">
      <w:pPr>
        <w:pStyle w:val="Default"/>
        <w:rPr>
          <w:color w:val="auto"/>
          <w:sz w:val="28"/>
          <w:szCs w:val="28"/>
        </w:rPr>
      </w:pPr>
    </w:p>
    <w:p w:rsidR="00EF51F3" w:rsidRPr="00235FE1" w:rsidRDefault="00914C17" w:rsidP="00EF51F3">
      <w:pPr>
        <w:rPr>
          <w:rFonts w:ascii="Times New Roman" w:hAnsi="Times New Roman" w:cs="Times New Roman"/>
          <w:sz w:val="26"/>
          <w:szCs w:val="26"/>
        </w:rPr>
      </w:pPr>
      <w:proofErr w:type="spellStart"/>
      <w:r w:rsidRPr="00235FE1">
        <w:rPr>
          <w:rFonts w:ascii="Times New Roman" w:hAnsi="Times New Roman" w:cs="Times New Roman"/>
          <w:sz w:val="26"/>
          <w:szCs w:val="26"/>
        </w:rPr>
        <w:t>Коррекционно-развивающиий</w:t>
      </w:r>
      <w:proofErr w:type="spellEnd"/>
      <w:r w:rsidRPr="00235FE1">
        <w:rPr>
          <w:rFonts w:ascii="Times New Roman" w:hAnsi="Times New Roman" w:cs="Times New Roman"/>
          <w:sz w:val="26"/>
          <w:szCs w:val="26"/>
        </w:rPr>
        <w:t xml:space="preserve"> модуль на основе диагностических данных обеспечивает создание педагогических условий для ребенка в соответствии с его возрастными и индивидуально-типологическими особенностями.</w:t>
      </w:r>
    </w:p>
    <w:p w:rsidR="00914C17" w:rsidRPr="00235FE1" w:rsidRDefault="00914C17" w:rsidP="00914C17">
      <w:pPr>
        <w:pStyle w:val="Default"/>
        <w:rPr>
          <w:sz w:val="26"/>
          <w:szCs w:val="26"/>
        </w:rPr>
      </w:pPr>
      <w:r w:rsidRPr="00235FE1">
        <w:rPr>
          <w:sz w:val="26"/>
          <w:szCs w:val="26"/>
        </w:rPr>
        <w:t xml:space="preserve">Содержание и формы коррекционной работы учителя: </w:t>
      </w:r>
    </w:p>
    <w:p w:rsidR="00914C17" w:rsidRPr="00235FE1" w:rsidRDefault="00914C17" w:rsidP="00914C17">
      <w:pPr>
        <w:pStyle w:val="Default"/>
        <w:spacing w:after="55"/>
        <w:rPr>
          <w:sz w:val="26"/>
          <w:szCs w:val="26"/>
        </w:rPr>
      </w:pPr>
      <w:r w:rsidRPr="00235FE1">
        <w:rPr>
          <w:sz w:val="26"/>
          <w:szCs w:val="26"/>
        </w:rPr>
        <w:t xml:space="preserve"> наблюдение за учениками в учебной и внеурочной деятельности (ежедневно); </w:t>
      </w:r>
    </w:p>
    <w:p w:rsidR="00914C17" w:rsidRPr="00235FE1" w:rsidRDefault="00914C17" w:rsidP="00914C17">
      <w:pPr>
        <w:pStyle w:val="Default"/>
        <w:spacing w:after="55"/>
        <w:rPr>
          <w:sz w:val="26"/>
          <w:szCs w:val="26"/>
        </w:rPr>
      </w:pPr>
      <w:r w:rsidRPr="00235FE1">
        <w:rPr>
          <w:sz w:val="26"/>
          <w:szCs w:val="26"/>
        </w:rPr>
        <w:t xml:space="preserve"> поддержание постоянной связи с учителями-предметниками, школьным психологом, медицинским работником, администрацией школы, родителями; </w:t>
      </w:r>
    </w:p>
    <w:p w:rsidR="00914C17" w:rsidRPr="00235FE1" w:rsidRDefault="00914C17" w:rsidP="00914C17">
      <w:pPr>
        <w:pStyle w:val="Default"/>
        <w:spacing w:after="55"/>
        <w:rPr>
          <w:sz w:val="26"/>
          <w:szCs w:val="26"/>
        </w:rPr>
      </w:pPr>
      <w:r w:rsidRPr="00235FE1">
        <w:rPr>
          <w:sz w:val="26"/>
          <w:szCs w:val="26"/>
        </w:rPr>
        <w:t xml:space="preserve"> составление психолого-педагогической характеристики учащегося с ОВЗ 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ребёнка; </w:t>
      </w:r>
    </w:p>
    <w:p w:rsidR="00914C17" w:rsidRPr="00235FE1" w:rsidRDefault="00914C17" w:rsidP="00914C17">
      <w:pPr>
        <w:pStyle w:val="Default"/>
        <w:spacing w:after="55"/>
        <w:rPr>
          <w:sz w:val="26"/>
          <w:szCs w:val="26"/>
        </w:rPr>
      </w:pPr>
      <w:r w:rsidRPr="00235FE1">
        <w:rPr>
          <w:sz w:val="26"/>
          <w:szCs w:val="26"/>
        </w:rPr>
        <w:t xml:space="preserve"> составление индивидуального маршрута сопровождения учащегося (вместе с психологом и учителями-предметниками), где отражаются </w:t>
      </w:r>
      <w:proofErr w:type="spellStart"/>
      <w:r w:rsidRPr="00235FE1">
        <w:rPr>
          <w:sz w:val="26"/>
          <w:szCs w:val="26"/>
        </w:rPr>
        <w:t>пробелызнаний</w:t>
      </w:r>
      <w:proofErr w:type="spellEnd"/>
      <w:r w:rsidRPr="00235FE1">
        <w:rPr>
          <w:sz w:val="26"/>
          <w:szCs w:val="26"/>
        </w:rPr>
        <w:t xml:space="preserve"> и намечаются пути их ликвидации, способ предъявления учебного материала, темп обучения, направления коррекционной работы; </w:t>
      </w:r>
    </w:p>
    <w:p w:rsidR="00914C17" w:rsidRPr="00235FE1" w:rsidRDefault="00914C17" w:rsidP="00914C17">
      <w:pPr>
        <w:pStyle w:val="Default"/>
        <w:spacing w:after="55"/>
        <w:rPr>
          <w:sz w:val="26"/>
          <w:szCs w:val="26"/>
        </w:rPr>
      </w:pPr>
      <w:r w:rsidRPr="00235FE1">
        <w:rPr>
          <w:sz w:val="26"/>
          <w:szCs w:val="26"/>
        </w:rPr>
        <w:t xml:space="preserve"> контроль успеваемости и поведения учащихся в классе; </w:t>
      </w:r>
    </w:p>
    <w:p w:rsidR="00914C17" w:rsidRPr="00235FE1" w:rsidRDefault="00914C17" w:rsidP="00914C17">
      <w:pPr>
        <w:pStyle w:val="Default"/>
        <w:spacing w:after="55"/>
        <w:rPr>
          <w:sz w:val="26"/>
          <w:szCs w:val="26"/>
        </w:rPr>
      </w:pPr>
      <w:r w:rsidRPr="00235FE1">
        <w:rPr>
          <w:sz w:val="26"/>
          <w:szCs w:val="26"/>
        </w:rPr>
        <w:t xml:space="preserve"> формирование микроклимата в классе, способствующего тому, чтобы каждый учащийся с ОВЗ чувствовал себя в школе комфортно; </w:t>
      </w:r>
    </w:p>
    <w:p w:rsidR="00914C17" w:rsidRPr="00235FE1" w:rsidRDefault="00914C17" w:rsidP="00914C17">
      <w:pPr>
        <w:pStyle w:val="Default"/>
        <w:spacing w:after="55"/>
        <w:rPr>
          <w:sz w:val="26"/>
          <w:szCs w:val="26"/>
        </w:rPr>
      </w:pPr>
      <w:r w:rsidRPr="00235FE1">
        <w:rPr>
          <w:sz w:val="26"/>
          <w:szCs w:val="26"/>
        </w:rPr>
        <w:t xml:space="preserve"> ведение документации (психолого-педагогические дневники наблюдения за учащимися и др.); </w:t>
      </w:r>
    </w:p>
    <w:p w:rsidR="00914C17" w:rsidRPr="00235FE1" w:rsidRDefault="00914C17" w:rsidP="00235FE1">
      <w:pPr>
        <w:pStyle w:val="Default"/>
        <w:jc w:val="both"/>
        <w:rPr>
          <w:sz w:val="26"/>
          <w:szCs w:val="26"/>
        </w:rPr>
      </w:pPr>
      <w:r w:rsidRPr="00235FE1">
        <w:rPr>
          <w:sz w:val="26"/>
          <w:szCs w:val="26"/>
        </w:rPr>
        <w:t xml:space="preserve"> организация внеурочной деятельности, направленной на </w:t>
      </w:r>
      <w:proofErr w:type="spellStart"/>
      <w:r w:rsidRPr="00235FE1">
        <w:rPr>
          <w:sz w:val="26"/>
          <w:szCs w:val="26"/>
        </w:rPr>
        <w:t>развитиепознавательных</w:t>
      </w:r>
      <w:proofErr w:type="spellEnd"/>
      <w:r w:rsidRPr="00235FE1">
        <w:rPr>
          <w:sz w:val="26"/>
          <w:szCs w:val="26"/>
        </w:rPr>
        <w:t xml:space="preserve"> интересов учащихся, их общее развитие. </w:t>
      </w:r>
    </w:p>
    <w:p w:rsidR="00914C17" w:rsidRPr="00235FE1" w:rsidRDefault="00914C17" w:rsidP="00235FE1">
      <w:pPr>
        <w:pStyle w:val="Default"/>
        <w:jc w:val="both"/>
        <w:rPr>
          <w:sz w:val="26"/>
          <w:szCs w:val="26"/>
        </w:rPr>
      </w:pPr>
    </w:p>
    <w:p w:rsidR="00914C17" w:rsidRPr="00235FE1" w:rsidRDefault="00914C17" w:rsidP="00235FE1">
      <w:pPr>
        <w:pStyle w:val="Default"/>
        <w:jc w:val="both"/>
        <w:rPr>
          <w:sz w:val="26"/>
          <w:szCs w:val="26"/>
        </w:rPr>
      </w:pPr>
      <w:r w:rsidRPr="00235FE1">
        <w:rPr>
          <w:sz w:val="26"/>
          <w:szCs w:val="26"/>
        </w:rPr>
        <w:t xml:space="preserve">Коррекционные занятия проводятся с учащимися по мере выявления педагогом и психологом индивидуальных пробелов в их развитии и обучении. Индивидуальные и групповые коррекционные занятия оказываются за пределами максимальной нагрузки </w:t>
      </w:r>
      <w:proofErr w:type="gramStart"/>
      <w:r w:rsidRPr="00235FE1">
        <w:rPr>
          <w:sz w:val="26"/>
          <w:szCs w:val="26"/>
        </w:rPr>
        <w:t>обучающихся</w:t>
      </w:r>
      <w:proofErr w:type="gramEnd"/>
      <w:r w:rsidRPr="00235FE1">
        <w:rPr>
          <w:sz w:val="26"/>
          <w:szCs w:val="26"/>
        </w:rPr>
        <w:t xml:space="preserve">. Однако указанное количество недельных часов (3 часа), Для повышения качества коррекционной работы необходимо выполнение следующих условий: </w:t>
      </w:r>
    </w:p>
    <w:p w:rsidR="00914C17" w:rsidRPr="00235FE1" w:rsidRDefault="00914C17" w:rsidP="00235FE1">
      <w:pPr>
        <w:pStyle w:val="Default"/>
        <w:spacing w:after="55"/>
        <w:jc w:val="both"/>
        <w:rPr>
          <w:sz w:val="26"/>
          <w:szCs w:val="26"/>
        </w:rPr>
      </w:pPr>
      <w:r w:rsidRPr="00235FE1">
        <w:rPr>
          <w:sz w:val="26"/>
          <w:szCs w:val="26"/>
        </w:rPr>
        <w:t xml:space="preserve"> формирование УУД на всех этапах учебного процесса; </w:t>
      </w:r>
    </w:p>
    <w:p w:rsidR="00914C17" w:rsidRPr="00235FE1" w:rsidRDefault="00914C17" w:rsidP="00235FE1">
      <w:pPr>
        <w:pStyle w:val="Default"/>
        <w:spacing w:after="55"/>
        <w:jc w:val="both"/>
        <w:rPr>
          <w:sz w:val="26"/>
          <w:szCs w:val="26"/>
        </w:rPr>
      </w:pPr>
      <w:r w:rsidRPr="00235FE1">
        <w:rPr>
          <w:sz w:val="26"/>
          <w:szCs w:val="26"/>
        </w:rPr>
        <w:lastRenderedPageBreak/>
        <w:t xml:space="preserve"> обучение детей (в процессе формирования представлений) выявлению характерных, существенных признаков предметов, развитие умений сравнивать, сопоставлять; </w:t>
      </w:r>
    </w:p>
    <w:p w:rsidR="00914C17" w:rsidRPr="00235FE1" w:rsidRDefault="00914C17" w:rsidP="00235FE1">
      <w:pPr>
        <w:pStyle w:val="Default"/>
        <w:spacing w:after="55"/>
        <w:jc w:val="both"/>
        <w:rPr>
          <w:sz w:val="26"/>
          <w:szCs w:val="26"/>
        </w:rPr>
      </w:pPr>
      <w:r w:rsidRPr="00235FE1">
        <w:rPr>
          <w:sz w:val="26"/>
          <w:szCs w:val="26"/>
        </w:rPr>
        <w:t xml:space="preserve"> побуждение к речевой деятельности, осуществление </w:t>
      </w:r>
      <w:proofErr w:type="gramStart"/>
      <w:r w:rsidRPr="00235FE1">
        <w:rPr>
          <w:sz w:val="26"/>
          <w:szCs w:val="26"/>
        </w:rPr>
        <w:t>контроля за</w:t>
      </w:r>
      <w:proofErr w:type="gramEnd"/>
      <w:r w:rsidRPr="00235FE1">
        <w:rPr>
          <w:sz w:val="26"/>
          <w:szCs w:val="26"/>
        </w:rPr>
        <w:t xml:space="preserve"> речевой деятельностью детей; </w:t>
      </w:r>
    </w:p>
    <w:p w:rsidR="00914C17" w:rsidRPr="00235FE1" w:rsidRDefault="00914C17" w:rsidP="00235FE1">
      <w:pPr>
        <w:pStyle w:val="Default"/>
        <w:spacing w:after="55"/>
        <w:jc w:val="both"/>
        <w:rPr>
          <w:sz w:val="26"/>
          <w:szCs w:val="26"/>
        </w:rPr>
      </w:pPr>
      <w:r w:rsidRPr="00235FE1">
        <w:rPr>
          <w:sz w:val="26"/>
          <w:szCs w:val="26"/>
        </w:rPr>
        <w:t xml:space="preserve"> установление взаимосвязи между воспринимаемым предметом, его словесным обозначением и практическим действием; </w:t>
      </w:r>
    </w:p>
    <w:p w:rsidR="00914C17" w:rsidRPr="00235FE1" w:rsidRDefault="00914C17" w:rsidP="00235FE1">
      <w:pPr>
        <w:pStyle w:val="Default"/>
        <w:jc w:val="both"/>
        <w:rPr>
          <w:sz w:val="26"/>
          <w:szCs w:val="26"/>
        </w:rPr>
      </w:pPr>
      <w:r w:rsidRPr="00235FE1">
        <w:rPr>
          <w:sz w:val="26"/>
          <w:szCs w:val="26"/>
        </w:rPr>
        <w:t xml:space="preserve"> использование более медленного темпа обучения </w:t>
      </w:r>
    </w:p>
    <w:p w:rsidR="00914C17" w:rsidRPr="00235FE1" w:rsidRDefault="00914C17" w:rsidP="00235FE1">
      <w:pPr>
        <w:pStyle w:val="Default"/>
        <w:jc w:val="both"/>
        <w:rPr>
          <w:sz w:val="26"/>
          <w:szCs w:val="26"/>
        </w:rPr>
      </w:pPr>
    </w:p>
    <w:p w:rsidR="00914C17" w:rsidRPr="00235FE1" w:rsidRDefault="00914C17" w:rsidP="00235FE1">
      <w:pPr>
        <w:pStyle w:val="Default"/>
        <w:spacing w:after="55"/>
        <w:jc w:val="both"/>
        <w:rPr>
          <w:sz w:val="26"/>
          <w:szCs w:val="26"/>
        </w:rPr>
      </w:pPr>
      <w:r w:rsidRPr="00235FE1">
        <w:rPr>
          <w:sz w:val="26"/>
          <w:szCs w:val="26"/>
        </w:rPr>
        <w:t xml:space="preserve">многократного возвращения к изученному материалу; </w:t>
      </w:r>
    </w:p>
    <w:p w:rsidR="00914C17" w:rsidRPr="00235FE1" w:rsidRDefault="00914C17" w:rsidP="00235FE1">
      <w:pPr>
        <w:pStyle w:val="Default"/>
        <w:spacing w:after="55"/>
        <w:jc w:val="both"/>
        <w:rPr>
          <w:sz w:val="26"/>
          <w:szCs w:val="26"/>
        </w:rPr>
      </w:pPr>
      <w:r w:rsidRPr="00235FE1">
        <w:rPr>
          <w:sz w:val="26"/>
          <w:szCs w:val="26"/>
        </w:rPr>
        <w:t xml:space="preserve"> максимальное использование сохранных анализаторов ребенка; </w:t>
      </w:r>
    </w:p>
    <w:p w:rsidR="00914C17" w:rsidRPr="00235FE1" w:rsidRDefault="00914C17" w:rsidP="00235FE1">
      <w:pPr>
        <w:pStyle w:val="Default"/>
        <w:spacing w:after="55"/>
        <w:jc w:val="both"/>
        <w:rPr>
          <w:sz w:val="26"/>
          <w:szCs w:val="26"/>
        </w:rPr>
      </w:pPr>
      <w:r w:rsidRPr="00235FE1">
        <w:rPr>
          <w:sz w:val="26"/>
          <w:szCs w:val="26"/>
        </w:rPr>
        <w:t xml:space="preserve"> разделение деятельность на отдельные составные части, элементы, операции, позволяющее осмысливать их во внутреннем отношении друг к другу; </w:t>
      </w:r>
    </w:p>
    <w:p w:rsidR="00914C17" w:rsidRPr="00235FE1" w:rsidRDefault="00914C17" w:rsidP="00235FE1">
      <w:pPr>
        <w:pStyle w:val="Default"/>
        <w:jc w:val="both"/>
        <w:rPr>
          <w:sz w:val="26"/>
          <w:szCs w:val="26"/>
        </w:rPr>
      </w:pPr>
      <w:r w:rsidRPr="00235FE1">
        <w:rPr>
          <w:sz w:val="26"/>
          <w:szCs w:val="26"/>
        </w:rPr>
        <w:t xml:space="preserve"> использование упражнений, направленных на развитие внимания, памяти, восприятия. </w:t>
      </w:r>
    </w:p>
    <w:p w:rsidR="00914C17" w:rsidRPr="00235FE1" w:rsidRDefault="00914C17" w:rsidP="00235FE1">
      <w:pPr>
        <w:pStyle w:val="Default"/>
        <w:jc w:val="both"/>
        <w:rPr>
          <w:sz w:val="26"/>
          <w:szCs w:val="26"/>
        </w:rPr>
      </w:pPr>
      <w:r w:rsidRPr="00235FE1">
        <w:rPr>
          <w:sz w:val="26"/>
          <w:szCs w:val="26"/>
        </w:rPr>
        <w:t xml:space="preserve">Еще одним условием успешного обучения детей с ОВЗ является организация групповых и индивидуальных занятий, которые дополняют коррекционно-развивающую работу, и направлены на преодоление специфических трудностей и недостатков, характерных для учащихся с ОВЗ. </w:t>
      </w:r>
    </w:p>
    <w:p w:rsidR="00914C17" w:rsidRPr="00235FE1" w:rsidRDefault="00914C17" w:rsidP="00235FE1">
      <w:pPr>
        <w:pStyle w:val="Default"/>
        <w:jc w:val="both"/>
        <w:rPr>
          <w:sz w:val="26"/>
          <w:szCs w:val="26"/>
        </w:rPr>
      </w:pPr>
      <w:r w:rsidRPr="00235FE1">
        <w:rPr>
          <w:sz w:val="26"/>
          <w:szCs w:val="26"/>
        </w:rPr>
        <w:t xml:space="preserve">Занятия строятся с учетом основных принципов коррекционно-развивающего обучения: </w:t>
      </w:r>
    </w:p>
    <w:p w:rsidR="00914C17" w:rsidRPr="00235FE1" w:rsidRDefault="00914C17" w:rsidP="00235FE1">
      <w:pPr>
        <w:pStyle w:val="Default"/>
        <w:jc w:val="both"/>
        <w:rPr>
          <w:sz w:val="26"/>
          <w:szCs w:val="26"/>
        </w:rPr>
      </w:pPr>
      <w:r w:rsidRPr="00235FE1">
        <w:rPr>
          <w:sz w:val="26"/>
          <w:szCs w:val="26"/>
        </w:rPr>
        <w:t xml:space="preserve">Принцип системности коррекционных (исправление или сглаживание отклонений и нарушений развития, преодоление трудностей развития), профилактических (предупреждение отклонений и трудностей в развитии) и развивающих (стимулирование, обогащение содержания развития, опора на зону ближайшего развития) задач. </w:t>
      </w:r>
    </w:p>
    <w:p w:rsidR="00914C17" w:rsidRPr="00235FE1" w:rsidRDefault="00914C17" w:rsidP="00235FE1">
      <w:pPr>
        <w:pStyle w:val="Default"/>
        <w:jc w:val="both"/>
        <w:rPr>
          <w:sz w:val="26"/>
          <w:szCs w:val="26"/>
        </w:rPr>
      </w:pPr>
      <w:r w:rsidRPr="00235FE1">
        <w:rPr>
          <w:sz w:val="26"/>
          <w:szCs w:val="26"/>
        </w:rPr>
        <w:t xml:space="preserve">Принцип единства диагностики и коррекции реализуется в двух аспектах. </w:t>
      </w:r>
    </w:p>
    <w:p w:rsidR="00914C17" w:rsidRPr="00235FE1" w:rsidRDefault="00001E32" w:rsidP="00235FE1">
      <w:pPr>
        <w:pStyle w:val="Default"/>
        <w:spacing w:after="55"/>
        <w:jc w:val="both"/>
        <w:rPr>
          <w:sz w:val="26"/>
          <w:szCs w:val="26"/>
        </w:rPr>
      </w:pPr>
      <w:r w:rsidRPr="00235FE1">
        <w:rPr>
          <w:sz w:val="26"/>
          <w:szCs w:val="26"/>
        </w:rPr>
        <w:t></w:t>
      </w:r>
      <w:r w:rsidR="00914C17" w:rsidRPr="00235FE1">
        <w:rPr>
          <w:sz w:val="26"/>
          <w:szCs w:val="26"/>
        </w:rPr>
        <w:t xml:space="preserve"> Началу коррекционной работы должен предшествовать этап комплексного диагностического обследования, позволяющий выявить характер и интенсивность трудностей развития, сделать заключение об их возможных причинах и на основании этого заключения строить коррекционную работу, исходя из ближайшего прогноза развития (совместно с психологом).</w:t>
      </w:r>
    </w:p>
    <w:p w:rsidR="00914C17" w:rsidRPr="00235FE1" w:rsidRDefault="00001E32" w:rsidP="00235FE1">
      <w:pPr>
        <w:pStyle w:val="Default"/>
        <w:jc w:val="both"/>
        <w:rPr>
          <w:sz w:val="26"/>
          <w:szCs w:val="26"/>
        </w:rPr>
      </w:pPr>
      <w:r w:rsidRPr="00235FE1">
        <w:rPr>
          <w:sz w:val="26"/>
          <w:szCs w:val="26"/>
        </w:rPr>
        <w:t></w:t>
      </w:r>
      <w:r w:rsidR="00914C17" w:rsidRPr="00235FE1">
        <w:rPr>
          <w:sz w:val="26"/>
          <w:szCs w:val="26"/>
        </w:rPr>
        <w:t xml:space="preserve"> Реализация коррекционно-развивающей работы требует от педагога </w:t>
      </w:r>
    </w:p>
    <w:p w:rsidR="00914C17" w:rsidRPr="00235FE1" w:rsidRDefault="00914C17" w:rsidP="00235FE1">
      <w:pPr>
        <w:pStyle w:val="Default"/>
        <w:jc w:val="both"/>
        <w:rPr>
          <w:sz w:val="26"/>
          <w:szCs w:val="26"/>
        </w:rPr>
      </w:pPr>
    </w:p>
    <w:p w:rsidR="00914C17" w:rsidRPr="00235FE1" w:rsidRDefault="00914C17" w:rsidP="00235FE1">
      <w:pPr>
        <w:pStyle w:val="Default"/>
        <w:jc w:val="both"/>
        <w:rPr>
          <w:sz w:val="26"/>
          <w:szCs w:val="26"/>
        </w:rPr>
      </w:pPr>
      <w:r w:rsidRPr="00235FE1">
        <w:rPr>
          <w:sz w:val="26"/>
          <w:szCs w:val="26"/>
        </w:rPr>
        <w:t xml:space="preserve">постоянного контроля динамики изменений личности, поведения и деятельности, эмоциональных состояний, чувств и переживаний ребенка. Такой контроль </w:t>
      </w:r>
      <w:proofErr w:type="spellStart"/>
      <w:r w:rsidRPr="00235FE1">
        <w:rPr>
          <w:sz w:val="26"/>
          <w:szCs w:val="26"/>
        </w:rPr>
        <w:t>позволяетвовремя</w:t>
      </w:r>
      <w:proofErr w:type="spellEnd"/>
      <w:r w:rsidRPr="00235FE1">
        <w:rPr>
          <w:sz w:val="26"/>
          <w:szCs w:val="26"/>
        </w:rPr>
        <w:t xml:space="preserve"> вносить коррективы в коррекционно-развивающую работу.</w:t>
      </w:r>
    </w:p>
    <w:p w:rsidR="00914C17" w:rsidRPr="00235FE1" w:rsidRDefault="00914C17" w:rsidP="00235FE1">
      <w:pPr>
        <w:pStyle w:val="Default"/>
        <w:jc w:val="both"/>
        <w:rPr>
          <w:sz w:val="26"/>
          <w:szCs w:val="26"/>
        </w:rPr>
      </w:pPr>
      <w:proofErr w:type="spellStart"/>
      <w:r w:rsidRPr="00235FE1">
        <w:rPr>
          <w:sz w:val="26"/>
          <w:szCs w:val="26"/>
        </w:rPr>
        <w:t>Деятельностный</w:t>
      </w:r>
      <w:proofErr w:type="spellEnd"/>
      <w:r w:rsidRPr="00235FE1">
        <w:rPr>
          <w:sz w:val="26"/>
          <w:szCs w:val="26"/>
        </w:rPr>
        <w:t xml:space="preserve"> принцип коррекции определяет тактику проведения коррекционной работы через активизацию деятельности каждого ученика, в ходе которой создается необходимая основа для позитивных сдвигов в развитии личности ребенка. </w:t>
      </w:r>
    </w:p>
    <w:p w:rsidR="00914C17" w:rsidRPr="00235FE1" w:rsidRDefault="00914C17" w:rsidP="00235FE1">
      <w:pPr>
        <w:pStyle w:val="Default"/>
        <w:jc w:val="both"/>
        <w:rPr>
          <w:sz w:val="26"/>
          <w:szCs w:val="26"/>
        </w:rPr>
      </w:pPr>
      <w:r w:rsidRPr="00235FE1">
        <w:rPr>
          <w:sz w:val="26"/>
          <w:szCs w:val="26"/>
        </w:rPr>
        <w:t xml:space="preserve">Учет индивидуальных особенностей личности позволяет наметить программу оптимизации в пределах психофизических особенностей каждого ребенка. </w:t>
      </w:r>
      <w:r w:rsidRPr="00235FE1">
        <w:rPr>
          <w:sz w:val="26"/>
          <w:szCs w:val="26"/>
        </w:rPr>
        <w:lastRenderedPageBreak/>
        <w:t>Коррекционная работа должна создавать оптимальные возможности для</w:t>
      </w:r>
      <w:r w:rsidR="00194EA4">
        <w:rPr>
          <w:sz w:val="26"/>
          <w:szCs w:val="26"/>
        </w:rPr>
        <w:t xml:space="preserve"> </w:t>
      </w:r>
      <w:r w:rsidRPr="00235FE1">
        <w:rPr>
          <w:sz w:val="26"/>
          <w:szCs w:val="26"/>
        </w:rPr>
        <w:t xml:space="preserve">индивидуализации развития. </w:t>
      </w:r>
    </w:p>
    <w:p w:rsidR="00914C17" w:rsidRPr="00235FE1" w:rsidRDefault="00914C17" w:rsidP="00235FE1">
      <w:pPr>
        <w:pStyle w:val="Default"/>
        <w:jc w:val="both"/>
        <w:rPr>
          <w:sz w:val="26"/>
          <w:szCs w:val="26"/>
        </w:rPr>
      </w:pPr>
      <w:r w:rsidRPr="00235FE1">
        <w:rPr>
          <w:sz w:val="26"/>
          <w:szCs w:val="26"/>
        </w:rPr>
        <w:t xml:space="preserve">Принцип динамичности восприятия заключается в разработке таких заданий, при решении которых возникают какие-либо препятствия. Их преодоление способствует развитию учащихся, раскрытию возможностей и способностей. Каждое задание должно проходить ряд этапов от </w:t>
      </w:r>
      <w:proofErr w:type="gramStart"/>
      <w:r w:rsidRPr="00235FE1">
        <w:rPr>
          <w:sz w:val="26"/>
          <w:szCs w:val="26"/>
        </w:rPr>
        <w:t>простого</w:t>
      </w:r>
      <w:proofErr w:type="gramEnd"/>
      <w:r w:rsidRPr="00235FE1">
        <w:rPr>
          <w:sz w:val="26"/>
          <w:szCs w:val="26"/>
        </w:rPr>
        <w:t xml:space="preserve"> к сложному. Уровень сложности должен быть доступен конкретному ребенку. Это позволяет поддерживать интерес к работе и дает возможность испытать радость преодоления трудностей. </w:t>
      </w:r>
    </w:p>
    <w:p w:rsidR="00914C17" w:rsidRPr="00235FE1" w:rsidRDefault="00914C17" w:rsidP="00235FE1">
      <w:pPr>
        <w:pStyle w:val="Default"/>
        <w:jc w:val="both"/>
        <w:rPr>
          <w:sz w:val="26"/>
          <w:szCs w:val="26"/>
        </w:rPr>
      </w:pPr>
      <w:r w:rsidRPr="00235FE1">
        <w:rPr>
          <w:sz w:val="26"/>
          <w:szCs w:val="26"/>
        </w:rPr>
        <w:t xml:space="preserve">Принцип продуктивной обработки информации заключается в организации обучения таким образом, чтобы у учащихся развивался навык переноса обработки информации, следовательно - механизм самостоятельного поиска, выбора </w:t>
      </w:r>
      <w:proofErr w:type="spellStart"/>
      <w:r w:rsidRPr="00235FE1">
        <w:rPr>
          <w:sz w:val="26"/>
          <w:szCs w:val="26"/>
        </w:rPr>
        <w:t>ии</w:t>
      </w:r>
      <w:proofErr w:type="spellEnd"/>
      <w:r w:rsidRPr="00235FE1">
        <w:rPr>
          <w:sz w:val="26"/>
          <w:szCs w:val="26"/>
        </w:rPr>
        <w:t xml:space="preserve"> принятия решения. </w:t>
      </w:r>
    </w:p>
    <w:p w:rsidR="00914C17" w:rsidRPr="00235FE1" w:rsidRDefault="00914C17" w:rsidP="00235FE1">
      <w:pPr>
        <w:pStyle w:val="Default"/>
        <w:jc w:val="both"/>
        <w:rPr>
          <w:sz w:val="26"/>
          <w:szCs w:val="26"/>
        </w:rPr>
      </w:pPr>
      <w:r w:rsidRPr="00235FE1">
        <w:rPr>
          <w:sz w:val="26"/>
          <w:szCs w:val="26"/>
        </w:rPr>
        <w:t xml:space="preserve">Принцип учета эмоциональной окрашенности материала предполагает, чтобы игры, задания и упражнения создавали благоприятный, эмоциональный фон, стимулировали положительные </w:t>
      </w:r>
      <w:proofErr w:type="gramStart"/>
      <w:r w:rsidRPr="00235FE1">
        <w:rPr>
          <w:sz w:val="26"/>
          <w:szCs w:val="26"/>
        </w:rPr>
        <w:t>отводимых</w:t>
      </w:r>
      <w:proofErr w:type="gramEnd"/>
      <w:r w:rsidRPr="00235FE1">
        <w:rPr>
          <w:sz w:val="26"/>
          <w:szCs w:val="26"/>
        </w:rPr>
        <w:t xml:space="preserve"> на эти занятия в каждом классе, входит в нагрузку не каждого отдельно обучающегося соответствующего класса, а учителя. На долю же каждого обучающегося приходится в неделю от 15 до 30 минут, поскольку занятия ведутся индивидуально или в маленьких группах (из двух-трех обучающихся), укомплектованных на основе сходства корригируемых недостатков. Работа с целым классом или с большим числом детей на этих занятиях не допускается. Учащиеся, удовлетворительно усваивающие учебный материал в ходе фронтальной работы, к индивидуальным занятиям не привлекаются, помощь оказывается ученикам, испытывающим особые затруднения в обучении. Периодически на индивидуальные занятия привлекаются также учащиеся, не усвоившие материал вследствие пропусков уроков по болезни либо из-за «нерабочих» состояний (чрезмерной возбудимости или заторможенности) во время уроков. </w:t>
      </w:r>
    </w:p>
    <w:p w:rsidR="00914C17" w:rsidRPr="00235FE1" w:rsidRDefault="00914C17" w:rsidP="00235FE1">
      <w:pPr>
        <w:pStyle w:val="Default"/>
        <w:jc w:val="both"/>
        <w:rPr>
          <w:sz w:val="26"/>
          <w:szCs w:val="26"/>
        </w:rPr>
      </w:pPr>
      <w:r w:rsidRPr="00235FE1">
        <w:rPr>
          <w:sz w:val="26"/>
          <w:szCs w:val="26"/>
        </w:rPr>
        <w:t>Индивидуальные и групповые коррекционные занятия проводит учитель во внеурочное время. Во время индивидуальных занятий со свободными учениками</w:t>
      </w:r>
      <w:r w:rsidR="00194EA4">
        <w:rPr>
          <w:sz w:val="26"/>
          <w:szCs w:val="26"/>
        </w:rPr>
        <w:t xml:space="preserve"> </w:t>
      </w:r>
      <w:r w:rsidRPr="00235FE1">
        <w:rPr>
          <w:sz w:val="26"/>
          <w:szCs w:val="26"/>
        </w:rPr>
        <w:t xml:space="preserve">работают воспитатель, логопед, психолог, либо дети находятся на занятиях по внеурочной деятельности. Коррекционная работа осуществляется в рамках целостного подхода к воспитанию и развитию ребенка. В связи с этим, работа в часы индивидуальных и групповых занятий должна быть ориентирована на общее развитие, а не на тренировку отдельных психических процессов или способностей учащихся. Планируется не столько достижение отдельного результата (например: выучить таблицу умножения), сколько создание условий для развития ребенка. </w:t>
      </w:r>
    </w:p>
    <w:p w:rsidR="00914C17" w:rsidRPr="00235FE1" w:rsidRDefault="00914C17" w:rsidP="00235FE1">
      <w:pPr>
        <w:pStyle w:val="Default"/>
        <w:jc w:val="both"/>
        <w:rPr>
          <w:sz w:val="26"/>
          <w:szCs w:val="26"/>
        </w:rPr>
      </w:pPr>
      <w:r w:rsidRPr="00235FE1">
        <w:rPr>
          <w:sz w:val="26"/>
          <w:szCs w:val="26"/>
        </w:rPr>
        <w:t xml:space="preserve">Учет индивидуальных занятий осуществляется в классном журнале так же, как по любому учебному предмету. На одной стороне заполняется список всех учащихся класса, фиксируются даты занятий и присутствующие ученики, на другой – содержание (тема) занятия с каждым учеником (группой) в отдельности (с указанием фамилии или порядкового номера по списку). </w:t>
      </w:r>
    </w:p>
    <w:p w:rsidR="00914C17" w:rsidRPr="00235FE1" w:rsidRDefault="00914C17" w:rsidP="00235FE1">
      <w:pPr>
        <w:pStyle w:val="Default"/>
        <w:jc w:val="both"/>
        <w:rPr>
          <w:sz w:val="26"/>
          <w:szCs w:val="26"/>
        </w:rPr>
      </w:pPr>
      <w:r w:rsidRPr="00235FE1">
        <w:rPr>
          <w:sz w:val="26"/>
          <w:szCs w:val="26"/>
        </w:rPr>
        <w:t>При организации коррекционных занятий следует исходить из возможностей</w:t>
      </w:r>
      <w:r w:rsidR="00166269">
        <w:rPr>
          <w:sz w:val="26"/>
          <w:szCs w:val="26"/>
        </w:rPr>
        <w:t xml:space="preserve"> </w:t>
      </w:r>
      <w:r w:rsidRPr="00235FE1">
        <w:rPr>
          <w:sz w:val="26"/>
          <w:szCs w:val="26"/>
        </w:rPr>
        <w:t xml:space="preserve">ребенка – задание должно лежать в зоне умеренной трудности, но быть доступным, </w:t>
      </w:r>
      <w:r w:rsidRPr="00235FE1">
        <w:rPr>
          <w:sz w:val="26"/>
          <w:szCs w:val="26"/>
        </w:rPr>
        <w:lastRenderedPageBreak/>
        <w:t xml:space="preserve">так как на первых этапах коррекционной работы необходимо обеспечить ученику субъективное переживание успеха на фоне определенной затраты усилий. В дальнейшем трудность задания следует увеличивать пропорционально возрастающим возможностям ребенка. </w:t>
      </w:r>
    </w:p>
    <w:p w:rsidR="00914C17" w:rsidRPr="00235FE1" w:rsidRDefault="00914C17" w:rsidP="00235FE1">
      <w:pPr>
        <w:pStyle w:val="Default"/>
        <w:jc w:val="both"/>
        <w:rPr>
          <w:sz w:val="26"/>
          <w:szCs w:val="26"/>
        </w:rPr>
      </w:pPr>
      <w:r w:rsidRPr="00235FE1">
        <w:rPr>
          <w:sz w:val="26"/>
          <w:szCs w:val="26"/>
        </w:rPr>
        <w:t xml:space="preserve">Изучение индивидуальных особенностей учащихся позволяет планировать сроки, этапы и основные направления коррекционной работы. Дети, успешно справляющиеся с программой, освобождаются от посещения коррекционно-развивающих занятий. </w:t>
      </w:r>
    </w:p>
    <w:p w:rsidR="00914C17" w:rsidRPr="00235FE1" w:rsidRDefault="00914C17" w:rsidP="00235FE1">
      <w:pPr>
        <w:pStyle w:val="Default"/>
        <w:jc w:val="both"/>
        <w:rPr>
          <w:sz w:val="26"/>
          <w:szCs w:val="26"/>
        </w:rPr>
      </w:pPr>
      <w:r w:rsidRPr="00235FE1">
        <w:rPr>
          <w:sz w:val="26"/>
          <w:szCs w:val="26"/>
        </w:rPr>
        <w:t xml:space="preserve">Лечебно-профилактический модуль предполагает проведение лечебно-профилактических мероприятий; соблюдение санитарно-гигиенических норм, режима дня, питания ребенка, осуществление индивидуальных лечебно-профилактических действий. </w:t>
      </w:r>
    </w:p>
    <w:p w:rsidR="00914C17" w:rsidRPr="00235FE1" w:rsidRDefault="00914C17" w:rsidP="00235FE1">
      <w:pPr>
        <w:pStyle w:val="Default"/>
        <w:jc w:val="both"/>
        <w:rPr>
          <w:sz w:val="26"/>
          <w:szCs w:val="26"/>
        </w:rPr>
      </w:pPr>
      <w:r w:rsidRPr="00235FE1">
        <w:rPr>
          <w:sz w:val="26"/>
          <w:szCs w:val="26"/>
        </w:rPr>
        <w:t xml:space="preserve">Модуль предполагает проведение лечебно-профилактических мероприятий; </w:t>
      </w:r>
      <w:proofErr w:type="gramStart"/>
      <w:r w:rsidRPr="00235FE1">
        <w:rPr>
          <w:sz w:val="26"/>
          <w:szCs w:val="26"/>
        </w:rPr>
        <w:t xml:space="preserve">осуществление </w:t>
      </w:r>
      <w:proofErr w:type="spellStart"/>
      <w:r w:rsidRPr="00235FE1">
        <w:rPr>
          <w:sz w:val="26"/>
          <w:szCs w:val="26"/>
        </w:rPr>
        <w:t>контроляза</w:t>
      </w:r>
      <w:proofErr w:type="spellEnd"/>
      <w:r w:rsidRPr="00235FE1">
        <w:rPr>
          <w:sz w:val="26"/>
          <w:szCs w:val="26"/>
        </w:rPr>
        <w:t xml:space="preserve"> соблюдением санитарно-гигиенических норм, режимом дня, питанием ребенка, проведение индивидуальных лечебно-профилактических действий, в зависимости от нарушения (медикаментозное лечение по назначению врача, специальные коррекционные занятия лечебной физкультурой, посещение бассейна, соблюдение режима дня, мероприятия по физическому и психическому закаливанию, специальные игры с музыкальным сопровождением, игры с перевоплощением, особые приемы психотерапевтической работы </w:t>
      </w:r>
      <w:proofErr w:type="spellStart"/>
      <w:r w:rsidRPr="00235FE1">
        <w:rPr>
          <w:sz w:val="26"/>
          <w:szCs w:val="26"/>
        </w:rPr>
        <w:t>припрослушивании</w:t>
      </w:r>
      <w:proofErr w:type="spellEnd"/>
      <w:r w:rsidRPr="00235FE1">
        <w:rPr>
          <w:sz w:val="26"/>
          <w:szCs w:val="26"/>
        </w:rPr>
        <w:t xml:space="preserve"> сказок, рисовании, использование здоровье сберегающих технологий на уроках и</w:t>
      </w:r>
      <w:proofErr w:type="gramEnd"/>
      <w:r w:rsidRPr="00235FE1">
        <w:rPr>
          <w:sz w:val="26"/>
          <w:szCs w:val="26"/>
        </w:rPr>
        <w:t xml:space="preserve"> во внеурочной деятельности). </w:t>
      </w:r>
    </w:p>
    <w:p w:rsidR="00914C17" w:rsidRPr="00235FE1" w:rsidRDefault="00914C17" w:rsidP="00235FE1">
      <w:pPr>
        <w:pStyle w:val="Default"/>
        <w:jc w:val="both"/>
        <w:rPr>
          <w:sz w:val="26"/>
          <w:szCs w:val="26"/>
        </w:rPr>
      </w:pPr>
      <w:r w:rsidRPr="00235FE1">
        <w:rPr>
          <w:sz w:val="26"/>
          <w:szCs w:val="26"/>
        </w:rPr>
        <w:t xml:space="preserve">Социально-педагогический модуль нацелен на повышение уровня профессионального образования педагогов; организацию социально-педагогической помощи детям и их родителям. </w:t>
      </w:r>
    </w:p>
    <w:p w:rsidR="00914C17" w:rsidRPr="00235FE1" w:rsidRDefault="00914C17" w:rsidP="00235FE1">
      <w:pPr>
        <w:pStyle w:val="Default"/>
        <w:jc w:val="both"/>
        <w:rPr>
          <w:sz w:val="26"/>
          <w:szCs w:val="26"/>
        </w:rPr>
      </w:pPr>
      <w:r w:rsidRPr="00235FE1">
        <w:rPr>
          <w:sz w:val="26"/>
          <w:szCs w:val="26"/>
        </w:rPr>
        <w:t xml:space="preserve">1. Программы повышения профессиональной компетентности педагогов. Педагог должен быть знаком с особенностями развития данной неоднородной группы детей. Это необходимо для того, чтобы иметь возможность разобраться в комплексе проблем, грамотно поставить вопрос перед психологами-консультантами, правильно интерпретировать их рекомендации, координировать работу учителей-предметников и родителей, вести коррекционные занятия с учениками, имеющими нарушения. Педагог под руководством психолога может провести диагностику, используя несложные методики. Подготовка педагогов возможна на курсах повышения </w:t>
      </w:r>
      <w:proofErr w:type="gramStart"/>
      <w:r w:rsidRPr="00235FE1">
        <w:rPr>
          <w:sz w:val="26"/>
          <w:szCs w:val="26"/>
        </w:rPr>
        <w:t>квалификации</w:t>
      </w:r>
      <w:proofErr w:type="gramEnd"/>
      <w:r w:rsidRPr="00235FE1">
        <w:rPr>
          <w:sz w:val="26"/>
          <w:szCs w:val="26"/>
        </w:rPr>
        <w:t xml:space="preserve"> на семинарах-практикумах, курсах переподготовки по направлению «Коррекционная педагогика в начальном образовании». </w:t>
      </w:r>
    </w:p>
    <w:p w:rsidR="00914C17" w:rsidRPr="00235FE1" w:rsidRDefault="00914C17" w:rsidP="00235FE1">
      <w:pPr>
        <w:pStyle w:val="Default"/>
        <w:jc w:val="both"/>
        <w:rPr>
          <w:sz w:val="26"/>
          <w:szCs w:val="26"/>
        </w:rPr>
      </w:pPr>
      <w:r w:rsidRPr="00235FE1">
        <w:rPr>
          <w:sz w:val="26"/>
          <w:szCs w:val="26"/>
        </w:rPr>
        <w:t xml:space="preserve">2. Психотерапевтическая работа с семьей. Цель – повышение уровня родительской компетентности и активизация роли родителей в воспитании и обучении ребенка. Проводится на индивидуальных консультациях специалистами, на родительских собраниях. </w:t>
      </w:r>
    </w:p>
    <w:p w:rsidR="00914C17" w:rsidRPr="00235FE1" w:rsidRDefault="00914C17" w:rsidP="00235FE1">
      <w:pPr>
        <w:pStyle w:val="Default"/>
        <w:jc w:val="both"/>
        <w:rPr>
          <w:sz w:val="26"/>
          <w:szCs w:val="26"/>
        </w:rPr>
      </w:pPr>
      <w:r w:rsidRPr="00235FE1">
        <w:rPr>
          <w:sz w:val="26"/>
          <w:szCs w:val="26"/>
        </w:rPr>
        <w:t xml:space="preserve">Реализация индивидуального образовательного маршрута требует постоянного отслеживания направления развития детей, что делает необходимым разработку системы начальной, текущей и итоговой диагностики по годам обучения. </w:t>
      </w:r>
    </w:p>
    <w:p w:rsidR="00914C17" w:rsidRPr="00235FE1" w:rsidRDefault="00914C17" w:rsidP="00235FE1">
      <w:pPr>
        <w:pStyle w:val="Default"/>
        <w:jc w:val="both"/>
        <w:rPr>
          <w:sz w:val="26"/>
          <w:szCs w:val="26"/>
        </w:rPr>
      </w:pPr>
      <w:r w:rsidRPr="00235FE1">
        <w:rPr>
          <w:b/>
          <w:bCs/>
          <w:sz w:val="26"/>
          <w:szCs w:val="26"/>
        </w:rPr>
        <w:t xml:space="preserve">Планируемые результаты коррекционной работы: </w:t>
      </w:r>
    </w:p>
    <w:p w:rsidR="00914C17" w:rsidRPr="00235FE1" w:rsidRDefault="00914C17" w:rsidP="00235FE1">
      <w:pPr>
        <w:pStyle w:val="Default"/>
        <w:spacing w:after="38"/>
        <w:jc w:val="both"/>
        <w:rPr>
          <w:sz w:val="26"/>
          <w:szCs w:val="26"/>
        </w:rPr>
      </w:pPr>
      <w:r w:rsidRPr="00235FE1">
        <w:rPr>
          <w:sz w:val="26"/>
          <w:szCs w:val="26"/>
        </w:rPr>
        <w:lastRenderedPageBreak/>
        <w:t xml:space="preserve">1. Развивать навыки самообслуживания. </w:t>
      </w:r>
    </w:p>
    <w:p w:rsidR="00914C17" w:rsidRPr="00235FE1" w:rsidRDefault="00914C17" w:rsidP="00235FE1">
      <w:pPr>
        <w:pStyle w:val="Default"/>
        <w:spacing w:after="38"/>
        <w:jc w:val="both"/>
        <w:rPr>
          <w:sz w:val="26"/>
          <w:szCs w:val="26"/>
        </w:rPr>
      </w:pPr>
      <w:r w:rsidRPr="00235FE1">
        <w:rPr>
          <w:sz w:val="26"/>
          <w:szCs w:val="26"/>
        </w:rPr>
        <w:t xml:space="preserve">2. Учиться выполнять социальные роли и соблюдать связанные с ними нормы поведения. </w:t>
      </w:r>
    </w:p>
    <w:p w:rsidR="00914C17" w:rsidRPr="00235FE1" w:rsidRDefault="00914C17" w:rsidP="00235FE1">
      <w:pPr>
        <w:pStyle w:val="Default"/>
        <w:jc w:val="both"/>
        <w:rPr>
          <w:sz w:val="26"/>
          <w:szCs w:val="26"/>
        </w:rPr>
      </w:pPr>
      <w:r w:rsidRPr="00235FE1">
        <w:rPr>
          <w:sz w:val="26"/>
          <w:szCs w:val="26"/>
        </w:rPr>
        <w:t>3. Тренировать все функции (восприятие, коммуникация, на</w:t>
      </w:r>
      <w:r w:rsidR="00001E32" w:rsidRPr="00235FE1">
        <w:rPr>
          <w:sz w:val="26"/>
          <w:szCs w:val="26"/>
        </w:rPr>
        <w:t xml:space="preserve">выки грубой и тонкой моторики) </w:t>
      </w:r>
      <w:r w:rsidRPr="00235FE1">
        <w:rPr>
          <w:sz w:val="26"/>
          <w:szCs w:val="26"/>
        </w:rPr>
        <w:t xml:space="preserve">облегчающие ему познание мира и функционирование в нем. </w:t>
      </w:r>
    </w:p>
    <w:p w:rsidR="00914C17" w:rsidRPr="00235FE1" w:rsidRDefault="00914C17" w:rsidP="00235FE1">
      <w:pPr>
        <w:pStyle w:val="Default"/>
        <w:jc w:val="both"/>
        <w:rPr>
          <w:sz w:val="26"/>
          <w:szCs w:val="26"/>
        </w:rPr>
      </w:pPr>
      <w:r w:rsidRPr="00235FE1">
        <w:rPr>
          <w:sz w:val="26"/>
          <w:szCs w:val="26"/>
        </w:rPr>
        <w:t xml:space="preserve">Критерии оценки ожидаемых результатов </w:t>
      </w:r>
    </w:p>
    <w:p w:rsidR="00914C17" w:rsidRPr="00235FE1" w:rsidRDefault="00914C17" w:rsidP="00235FE1">
      <w:pPr>
        <w:pStyle w:val="Default"/>
        <w:spacing w:after="36"/>
        <w:jc w:val="both"/>
        <w:rPr>
          <w:sz w:val="26"/>
          <w:szCs w:val="26"/>
        </w:rPr>
      </w:pPr>
      <w:r w:rsidRPr="00235FE1">
        <w:rPr>
          <w:sz w:val="26"/>
          <w:szCs w:val="26"/>
        </w:rPr>
        <w:t xml:space="preserve">1. Достижение наилучших для данных условий результатов. </w:t>
      </w:r>
    </w:p>
    <w:p w:rsidR="00914C17" w:rsidRPr="00235FE1" w:rsidRDefault="00914C17" w:rsidP="00235FE1">
      <w:pPr>
        <w:pStyle w:val="Default"/>
        <w:spacing w:after="36"/>
        <w:jc w:val="both"/>
        <w:rPr>
          <w:sz w:val="26"/>
          <w:szCs w:val="26"/>
        </w:rPr>
      </w:pPr>
      <w:r w:rsidRPr="00235FE1">
        <w:rPr>
          <w:sz w:val="26"/>
          <w:szCs w:val="26"/>
        </w:rPr>
        <w:t xml:space="preserve">2. Повышение уровня реальных возможностей каждого ребенка с дальнейшей ориентацией на формы продолжения образования. </w:t>
      </w:r>
    </w:p>
    <w:p w:rsidR="00914C17" w:rsidRPr="00235FE1" w:rsidRDefault="00914C17" w:rsidP="00235FE1">
      <w:pPr>
        <w:pStyle w:val="Default"/>
        <w:jc w:val="both"/>
        <w:rPr>
          <w:sz w:val="26"/>
          <w:szCs w:val="26"/>
        </w:rPr>
      </w:pPr>
      <w:r w:rsidRPr="00235FE1">
        <w:rPr>
          <w:sz w:val="26"/>
          <w:szCs w:val="26"/>
        </w:rPr>
        <w:t xml:space="preserve">3. Длительность сохранения учащимися умственной работоспособности. </w:t>
      </w:r>
    </w:p>
    <w:p w:rsidR="00914C17" w:rsidRPr="00235FE1" w:rsidRDefault="00914C17" w:rsidP="00235FE1">
      <w:pPr>
        <w:pStyle w:val="Default"/>
        <w:jc w:val="both"/>
        <w:rPr>
          <w:sz w:val="26"/>
          <w:szCs w:val="26"/>
        </w:rPr>
      </w:pPr>
    </w:p>
    <w:p w:rsidR="00914C17" w:rsidRPr="00235FE1" w:rsidRDefault="00914C17" w:rsidP="00235FE1">
      <w:pPr>
        <w:pStyle w:val="Default"/>
        <w:jc w:val="both"/>
        <w:rPr>
          <w:sz w:val="26"/>
          <w:szCs w:val="26"/>
        </w:rPr>
      </w:pPr>
      <w:r w:rsidRPr="00235FE1">
        <w:rPr>
          <w:i/>
          <w:iCs/>
          <w:sz w:val="26"/>
          <w:szCs w:val="26"/>
        </w:rPr>
        <w:t xml:space="preserve">Обеспечение условий коррекции недостатков учебной деятельности. </w:t>
      </w:r>
    </w:p>
    <w:p w:rsidR="00914C17" w:rsidRPr="00235FE1" w:rsidRDefault="00914C17" w:rsidP="00235FE1">
      <w:pPr>
        <w:pStyle w:val="Default"/>
        <w:jc w:val="both"/>
        <w:rPr>
          <w:sz w:val="26"/>
          <w:szCs w:val="26"/>
        </w:rPr>
      </w:pPr>
      <w:r w:rsidRPr="00235FE1">
        <w:rPr>
          <w:sz w:val="26"/>
          <w:szCs w:val="26"/>
        </w:rPr>
        <w:t xml:space="preserve">Диагностический инструментарий: </w:t>
      </w:r>
    </w:p>
    <w:p w:rsidR="00914C17" w:rsidRPr="00235FE1" w:rsidRDefault="00914C17" w:rsidP="00235FE1">
      <w:pPr>
        <w:pStyle w:val="Default"/>
        <w:spacing w:after="36"/>
        <w:jc w:val="both"/>
        <w:rPr>
          <w:sz w:val="26"/>
          <w:szCs w:val="26"/>
        </w:rPr>
      </w:pPr>
      <w:r w:rsidRPr="00235FE1">
        <w:rPr>
          <w:sz w:val="26"/>
          <w:szCs w:val="26"/>
        </w:rPr>
        <w:t xml:space="preserve">1. Анкетирование родителей, педагогов. </w:t>
      </w:r>
    </w:p>
    <w:p w:rsidR="00914C17" w:rsidRPr="00235FE1" w:rsidRDefault="00914C17" w:rsidP="00235FE1">
      <w:pPr>
        <w:pStyle w:val="Default"/>
        <w:spacing w:after="36"/>
        <w:jc w:val="both"/>
        <w:rPr>
          <w:sz w:val="26"/>
          <w:szCs w:val="26"/>
        </w:rPr>
      </w:pPr>
      <w:r w:rsidRPr="00235FE1">
        <w:rPr>
          <w:sz w:val="26"/>
          <w:szCs w:val="26"/>
        </w:rPr>
        <w:t xml:space="preserve">2. Диагностика УУД учащихся. </w:t>
      </w:r>
    </w:p>
    <w:p w:rsidR="00914C17" w:rsidRPr="00235FE1" w:rsidRDefault="00914C17" w:rsidP="00235FE1">
      <w:pPr>
        <w:pStyle w:val="Default"/>
        <w:jc w:val="both"/>
        <w:rPr>
          <w:sz w:val="26"/>
          <w:szCs w:val="26"/>
        </w:rPr>
      </w:pPr>
      <w:r w:rsidRPr="00235FE1">
        <w:rPr>
          <w:sz w:val="26"/>
          <w:szCs w:val="26"/>
        </w:rPr>
        <w:t xml:space="preserve">3. Диагностика </w:t>
      </w:r>
    </w:p>
    <w:p w:rsidR="00914C17" w:rsidRPr="00235FE1" w:rsidRDefault="00914C17" w:rsidP="00235FE1">
      <w:pPr>
        <w:pStyle w:val="Default"/>
        <w:jc w:val="both"/>
        <w:rPr>
          <w:sz w:val="26"/>
          <w:szCs w:val="26"/>
        </w:rPr>
      </w:pPr>
      <w:r w:rsidRPr="00235FE1">
        <w:rPr>
          <w:sz w:val="26"/>
          <w:szCs w:val="26"/>
        </w:rPr>
        <w:t xml:space="preserve">диагностика (изменение результатов) </w:t>
      </w:r>
    </w:p>
    <w:p w:rsidR="00BC47DF" w:rsidRPr="00235FE1" w:rsidRDefault="00914C17" w:rsidP="00235FE1">
      <w:pPr>
        <w:pStyle w:val="Default"/>
        <w:jc w:val="both"/>
        <w:rPr>
          <w:i/>
          <w:iCs/>
          <w:sz w:val="26"/>
          <w:szCs w:val="26"/>
        </w:rPr>
      </w:pPr>
      <w:r w:rsidRPr="00235FE1">
        <w:rPr>
          <w:i/>
          <w:iCs/>
          <w:sz w:val="26"/>
          <w:szCs w:val="26"/>
        </w:rPr>
        <w:t xml:space="preserve">Уровни </w:t>
      </w:r>
      <w:proofErr w:type="spellStart"/>
      <w:r w:rsidRPr="00235FE1">
        <w:rPr>
          <w:i/>
          <w:iCs/>
          <w:sz w:val="26"/>
          <w:szCs w:val="26"/>
        </w:rPr>
        <w:t>обучаемости</w:t>
      </w:r>
      <w:proofErr w:type="spellEnd"/>
    </w:p>
    <w:p w:rsidR="00914C17" w:rsidRPr="00235FE1" w:rsidRDefault="00914C17" w:rsidP="00235FE1">
      <w:pPr>
        <w:pStyle w:val="Default"/>
        <w:jc w:val="both"/>
        <w:rPr>
          <w:sz w:val="26"/>
          <w:szCs w:val="26"/>
        </w:rPr>
      </w:pPr>
      <w:r w:rsidRPr="00235FE1">
        <w:rPr>
          <w:sz w:val="26"/>
          <w:szCs w:val="26"/>
        </w:rPr>
        <w:t xml:space="preserve">I уровень учебной деятельности – общекультурный, демонстрирует ученик, который понимает основные положения курса, умеет объяснить правило, может применить его по образцу, отвечает на вопросы репродуктивного уровня. </w:t>
      </w:r>
    </w:p>
    <w:p w:rsidR="00914C17" w:rsidRPr="00235FE1" w:rsidRDefault="00914C17" w:rsidP="00235FE1">
      <w:pPr>
        <w:pStyle w:val="Default"/>
        <w:jc w:val="both"/>
        <w:rPr>
          <w:sz w:val="26"/>
          <w:szCs w:val="26"/>
        </w:rPr>
      </w:pPr>
      <w:r w:rsidRPr="00235FE1">
        <w:rPr>
          <w:sz w:val="26"/>
          <w:szCs w:val="26"/>
        </w:rPr>
        <w:t xml:space="preserve">II уровень – прикладной – требует от ученика, кроме перечисленного, также выполнения заданий в измененной ситуации, умения демонстрировать понимание системности (взаимосвязи) понятийного аппарата темы, курса, не выходя за ее рамки. </w:t>
      </w:r>
    </w:p>
    <w:p w:rsidR="00914C17" w:rsidRPr="00235FE1" w:rsidRDefault="00914C17" w:rsidP="00235FE1">
      <w:pPr>
        <w:pStyle w:val="Default"/>
        <w:jc w:val="both"/>
        <w:rPr>
          <w:sz w:val="26"/>
          <w:szCs w:val="26"/>
        </w:rPr>
      </w:pPr>
      <w:r w:rsidRPr="00235FE1">
        <w:rPr>
          <w:sz w:val="26"/>
          <w:szCs w:val="26"/>
        </w:rPr>
        <w:t>III уровень – творческий – демонстрируют дети, способные решать проблемы, выходящие за рамки курса, самостоятельно выбирать цели и программу действий.</w:t>
      </w:r>
    </w:p>
    <w:p w:rsidR="00BC47DF" w:rsidRPr="00235FE1" w:rsidRDefault="00BC47DF" w:rsidP="00235FE1">
      <w:pPr>
        <w:pStyle w:val="Default"/>
        <w:jc w:val="both"/>
        <w:rPr>
          <w:sz w:val="26"/>
          <w:szCs w:val="26"/>
        </w:rPr>
      </w:pPr>
    </w:p>
    <w:p w:rsidR="00BC47DF" w:rsidRPr="00490618" w:rsidRDefault="00BC47DF" w:rsidP="00BC47DF">
      <w:pPr>
        <w:pStyle w:val="Default"/>
      </w:pPr>
    </w:p>
    <w:p w:rsidR="00BC47DF" w:rsidRPr="00490618" w:rsidRDefault="00BC47DF" w:rsidP="00490618">
      <w:pPr>
        <w:pStyle w:val="Default"/>
        <w:jc w:val="both"/>
        <w:rPr>
          <w:sz w:val="26"/>
          <w:szCs w:val="26"/>
        </w:rPr>
      </w:pPr>
      <w:r w:rsidRPr="00490618">
        <w:rPr>
          <w:b/>
          <w:bCs/>
          <w:sz w:val="26"/>
          <w:szCs w:val="26"/>
        </w:rPr>
        <w:t xml:space="preserve">4. ОРГАНИЗАЦИОННЫЙ РАЗДЕЛ </w:t>
      </w:r>
    </w:p>
    <w:p w:rsidR="00BC47DF" w:rsidRPr="00490618" w:rsidRDefault="00BC47DF" w:rsidP="00BC47DF">
      <w:pPr>
        <w:pStyle w:val="Default"/>
        <w:rPr>
          <w:sz w:val="28"/>
          <w:szCs w:val="28"/>
        </w:rPr>
      </w:pPr>
    </w:p>
    <w:p w:rsidR="00BC47DF" w:rsidRPr="00235FE1" w:rsidRDefault="00BC47DF" w:rsidP="00BC47DF">
      <w:pPr>
        <w:pStyle w:val="Default"/>
        <w:rPr>
          <w:sz w:val="26"/>
          <w:szCs w:val="26"/>
        </w:rPr>
      </w:pPr>
      <w:r w:rsidRPr="00490618">
        <w:rPr>
          <w:b/>
          <w:bCs/>
          <w:sz w:val="28"/>
          <w:szCs w:val="28"/>
        </w:rPr>
        <w:t xml:space="preserve">1.1. </w:t>
      </w:r>
      <w:r w:rsidRPr="00235FE1">
        <w:rPr>
          <w:b/>
          <w:bCs/>
          <w:sz w:val="26"/>
          <w:szCs w:val="26"/>
        </w:rPr>
        <w:t xml:space="preserve">УЧЕБНЫЙ ПЛАН НАЧАЛЬНОГО ОБЩЕГО ОБРАЗОВАНИЯ </w:t>
      </w:r>
    </w:p>
    <w:p w:rsidR="00BC47DF" w:rsidRPr="00235FE1" w:rsidRDefault="00BC47DF" w:rsidP="00BC47DF">
      <w:pPr>
        <w:pStyle w:val="Default"/>
        <w:rPr>
          <w:sz w:val="26"/>
          <w:szCs w:val="26"/>
        </w:rPr>
      </w:pPr>
      <w:r w:rsidRPr="00235FE1">
        <w:rPr>
          <w:sz w:val="26"/>
          <w:szCs w:val="26"/>
        </w:rPr>
        <w:t xml:space="preserve">Учебный план начального общего образования (далее - учебный план)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 </w:t>
      </w:r>
    </w:p>
    <w:p w:rsidR="00BC47DF" w:rsidRPr="00235FE1" w:rsidRDefault="00BC47DF" w:rsidP="00BC47DF">
      <w:pPr>
        <w:pStyle w:val="Default"/>
        <w:rPr>
          <w:sz w:val="26"/>
          <w:szCs w:val="26"/>
        </w:rPr>
      </w:pPr>
      <w:r w:rsidRPr="00235FE1">
        <w:rPr>
          <w:sz w:val="26"/>
          <w:szCs w:val="26"/>
        </w:rPr>
        <w:t xml:space="preserve">Формы организации образовательной деятельности, чередование учебной и внеурочной деятельности в рамках реализации основной образовательной программы начального общего образования определяет организация, осуществляющая образовательную деятельность. </w:t>
      </w:r>
    </w:p>
    <w:p w:rsidR="00914C17" w:rsidRPr="00235FE1" w:rsidRDefault="00BC47DF" w:rsidP="00BC47DF">
      <w:pPr>
        <w:rPr>
          <w:rFonts w:ascii="Times New Roman" w:hAnsi="Times New Roman" w:cs="Times New Roman"/>
          <w:sz w:val="26"/>
          <w:szCs w:val="26"/>
        </w:rPr>
      </w:pPr>
      <w:r w:rsidRPr="00235FE1">
        <w:rPr>
          <w:rFonts w:ascii="Times New Roman" w:hAnsi="Times New Roman" w:cs="Times New Roman"/>
          <w:sz w:val="26"/>
          <w:szCs w:val="26"/>
        </w:rPr>
        <w:t>Обязательные предметные области и основные задачи реализации содержания предметных областей приведены в таблице.</w:t>
      </w:r>
    </w:p>
    <w:tbl>
      <w:tblPr>
        <w:tblW w:w="0" w:type="auto"/>
        <w:tblLook w:val="04A0"/>
      </w:tblPr>
      <w:tblGrid>
        <w:gridCol w:w="236"/>
        <w:gridCol w:w="2085"/>
        <w:gridCol w:w="7215"/>
      </w:tblGrid>
      <w:tr w:rsidR="00BC47DF" w:rsidTr="00490618">
        <w:tc>
          <w:tcPr>
            <w:tcW w:w="236" w:type="dxa"/>
          </w:tcPr>
          <w:p w:rsidR="00BC47DF" w:rsidRDefault="00BC47DF" w:rsidP="00BC47DF"/>
        </w:tc>
        <w:tc>
          <w:tcPr>
            <w:tcW w:w="2085" w:type="dxa"/>
          </w:tcPr>
          <w:p w:rsidR="00BC47DF" w:rsidRDefault="00BC47DF" w:rsidP="00BC47DF"/>
        </w:tc>
        <w:tc>
          <w:tcPr>
            <w:tcW w:w="7215" w:type="dxa"/>
          </w:tcPr>
          <w:p w:rsidR="00BC47DF" w:rsidRDefault="00BC47DF" w:rsidP="00BC47DF"/>
        </w:tc>
      </w:tr>
      <w:tr w:rsidR="00BC47DF" w:rsidTr="00490618">
        <w:tc>
          <w:tcPr>
            <w:tcW w:w="236" w:type="dxa"/>
          </w:tcPr>
          <w:p w:rsidR="00BC47DF" w:rsidRDefault="00BC47DF" w:rsidP="00BC47DF">
            <w:pPr>
              <w:pStyle w:val="Default"/>
              <w:rPr>
                <w:sz w:val="20"/>
                <w:szCs w:val="20"/>
              </w:rPr>
            </w:pPr>
          </w:p>
          <w:p w:rsidR="00BC47DF" w:rsidRDefault="00BC47DF" w:rsidP="00BC47DF"/>
        </w:tc>
        <w:tc>
          <w:tcPr>
            <w:tcW w:w="2085" w:type="dxa"/>
          </w:tcPr>
          <w:p w:rsidR="00BC47DF" w:rsidRPr="00490618" w:rsidRDefault="00BC47DF" w:rsidP="00BC47DF">
            <w:pPr>
              <w:pStyle w:val="Default"/>
              <w:rPr>
                <w:sz w:val="26"/>
                <w:szCs w:val="26"/>
              </w:rPr>
            </w:pPr>
            <w:r w:rsidRPr="00490618">
              <w:rPr>
                <w:sz w:val="26"/>
                <w:szCs w:val="26"/>
              </w:rPr>
              <w:t xml:space="preserve">Филология </w:t>
            </w:r>
          </w:p>
          <w:p w:rsidR="00BC47DF" w:rsidRPr="00490618" w:rsidRDefault="00BC47DF" w:rsidP="00BC47DF">
            <w:pPr>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p>
          <w:p w:rsidR="00BC47DF" w:rsidRPr="00490618" w:rsidRDefault="00BC47DF" w:rsidP="00BC47DF">
            <w:pPr>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Математика и информатика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Обществознание и естествознание (Окружающий мир)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Основы религиозных культур и светской этики </w:t>
            </w:r>
          </w:p>
          <w:p w:rsidR="00BC47DF" w:rsidRPr="00490618" w:rsidRDefault="00BC47DF" w:rsidP="00BC47DF">
            <w:pPr>
              <w:pStyle w:val="Default"/>
              <w:rPr>
                <w:sz w:val="26"/>
                <w:szCs w:val="26"/>
              </w:rPr>
            </w:pPr>
            <w:r w:rsidRPr="00490618">
              <w:rPr>
                <w:sz w:val="26"/>
                <w:szCs w:val="26"/>
              </w:rPr>
              <w:t xml:space="preserve">Искусство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w:t>
            </w:r>
          </w:p>
          <w:p w:rsidR="00BC47DF" w:rsidRPr="00490618" w:rsidRDefault="00BC47DF" w:rsidP="00BC47DF">
            <w:pPr>
              <w:pStyle w:val="Default"/>
              <w:rPr>
                <w:sz w:val="26"/>
                <w:szCs w:val="26"/>
              </w:rPr>
            </w:pPr>
            <w:r w:rsidRPr="00490618">
              <w:rPr>
                <w:sz w:val="26"/>
                <w:szCs w:val="26"/>
              </w:rPr>
              <w:t xml:space="preserve">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Технология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w:t>
            </w:r>
          </w:p>
          <w:p w:rsidR="00BC47DF" w:rsidRPr="00490618" w:rsidRDefault="00BC47DF" w:rsidP="00BC47DF">
            <w:pPr>
              <w:pStyle w:val="Default"/>
              <w:rPr>
                <w:sz w:val="26"/>
                <w:szCs w:val="26"/>
              </w:rPr>
            </w:pPr>
            <w:r w:rsidRPr="00490618">
              <w:rPr>
                <w:sz w:val="26"/>
                <w:szCs w:val="26"/>
              </w:rPr>
              <w:t xml:space="preserve">преобразовательной деятельности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Физическая культура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w:t>
            </w:r>
            <w:proofErr w:type="spellStart"/>
            <w:r w:rsidRPr="00490618">
              <w:rPr>
                <w:sz w:val="26"/>
                <w:szCs w:val="26"/>
              </w:rPr>
              <w:t>саморегуляции</w:t>
            </w:r>
            <w:proofErr w:type="spellEnd"/>
            <w:r w:rsidRPr="00490618">
              <w:rPr>
                <w:sz w:val="26"/>
                <w:szCs w:val="26"/>
              </w:rPr>
              <w:t xml:space="preserve"> средствами физической культуры. Формирование установки на сохранение и укрепление </w:t>
            </w:r>
            <w:r w:rsidRPr="00490618">
              <w:rPr>
                <w:sz w:val="26"/>
                <w:szCs w:val="26"/>
              </w:rPr>
              <w:lastRenderedPageBreak/>
              <w:t xml:space="preserve">здоровья, навыков здорового и безопасного образа жизни. </w:t>
            </w:r>
          </w:p>
          <w:p w:rsidR="00BC47DF" w:rsidRPr="00490618" w:rsidRDefault="00BC47DF" w:rsidP="00BC47DF">
            <w:pPr>
              <w:pStyle w:val="Default"/>
              <w:rPr>
                <w:sz w:val="26"/>
                <w:szCs w:val="26"/>
              </w:rPr>
            </w:pPr>
          </w:p>
        </w:tc>
      </w:tr>
    </w:tbl>
    <w:p w:rsidR="00BC47DF" w:rsidRPr="00490618" w:rsidRDefault="00BC47DF" w:rsidP="00166269">
      <w:pPr>
        <w:pStyle w:val="Default"/>
        <w:jc w:val="both"/>
        <w:rPr>
          <w:sz w:val="26"/>
          <w:szCs w:val="26"/>
        </w:rPr>
      </w:pPr>
      <w:r w:rsidRPr="00490618">
        <w:rPr>
          <w:sz w:val="26"/>
          <w:szCs w:val="26"/>
        </w:rPr>
        <w:lastRenderedPageBreak/>
        <w:t xml:space="preserve">Количество учебных занятий за 4 учебных года не может составлять менее 2904 часов и более 3345 часов. </w:t>
      </w:r>
    </w:p>
    <w:p w:rsidR="00BC47DF" w:rsidRPr="00490618" w:rsidRDefault="00BC47DF" w:rsidP="00166269">
      <w:pPr>
        <w:pStyle w:val="Default"/>
        <w:jc w:val="both"/>
        <w:rPr>
          <w:sz w:val="26"/>
          <w:szCs w:val="26"/>
        </w:rPr>
      </w:pPr>
      <w:r w:rsidRPr="00490618">
        <w:rPr>
          <w:sz w:val="26"/>
          <w:szCs w:val="26"/>
        </w:rPr>
        <w:t xml:space="preserve">Для развития потенциала обучающихся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педагога организации, осуществляющей образовательную деятельность. </w:t>
      </w:r>
    </w:p>
    <w:p w:rsidR="00BC47DF" w:rsidRPr="00490618" w:rsidRDefault="00BC47DF" w:rsidP="00166269">
      <w:pPr>
        <w:jc w:val="both"/>
        <w:rPr>
          <w:rFonts w:ascii="Times New Roman" w:hAnsi="Times New Roman" w:cs="Times New Roman"/>
          <w:sz w:val="26"/>
          <w:szCs w:val="26"/>
        </w:rPr>
      </w:pPr>
      <w:r w:rsidRPr="00490618">
        <w:rPr>
          <w:rFonts w:ascii="Times New Roman" w:hAnsi="Times New Roman" w:cs="Times New Roman"/>
          <w:sz w:val="26"/>
          <w:szCs w:val="26"/>
        </w:rPr>
        <w:t xml:space="preserve">Продолжительность учебного года для 1 классов – 33 учебные недели, для 2-4 </w:t>
      </w:r>
      <w:proofErr w:type="spellStart"/>
      <w:r w:rsidRPr="00490618">
        <w:rPr>
          <w:rFonts w:ascii="Times New Roman" w:hAnsi="Times New Roman" w:cs="Times New Roman"/>
          <w:sz w:val="26"/>
          <w:szCs w:val="26"/>
        </w:rPr>
        <w:t>х</w:t>
      </w:r>
      <w:proofErr w:type="spellEnd"/>
      <w:r w:rsidRPr="00490618">
        <w:rPr>
          <w:rFonts w:ascii="Times New Roman" w:hAnsi="Times New Roman" w:cs="Times New Roman"/>
          <w:sz w:val="26"/>
          <w:szCs w:val="26"/>
        </w:rPr>
        <w:t xml:space="preserve"> классов - 34 учебные недели. Обучение ведется в режиме 5-дневной рабочей недели, вариативная часть отсутствует ввиду недопустимости </w:t>
      </w:r>
    </w:p>
    <w:p w:rsidR="00001E32" w:rsidRPr="00490618" w:rsidRDefault="00001E32" w:rsidP="00001E32">
      <w:pPr>
        <w:rPr>
          <w:rFonts w:ascii="Times New Roman" w:hAnsi="Times New Roman" w:cs="Times New Roman"/>
          <w:sz w:val="26"/>
          <w:szCs w:val="26"/>
        </w:rPr>
      </w:pPr>
      <w:r w:rsidRPr="00490618">
        <w:rPr>
          <w:rFonts w:ascii="Times New Roman" w:hAnsi="Times New Roman" w:cs="Times New Roman"/>
          <w:b/>
          <w:bCs/>
          <w:sz w:val="26"/>
          <w:szCs w:val="26"/>
        </w:rPr>
        <w:t>Учебный план начал</w:t>
      </w:r>
      <w:r w:rsidR="00167C41">
        <w:rPr>
          <w:rFonts w:ascii="Times New Roman" w:hAnsi="Times New Roman" w:cs="Times New Roman"/>
          <w:b/>
          <w:bCs/>
          <w:sz w:val="26"/>
          <w:szCs w:val="26"/>
        </w:rPr>
        <w:t>ьного общего образования на 20</w:t>
      </w:r>
      <w:r w:rsidR="00194EA4">
        <w:rPr>
          <w:rFonts w:ascii="Times New Roman" w:hAnsi="Times New Roman" w:cs="Times New Roman"/>
          <w:b/>
          <w:bCs/>
          <w:sz w:val="26"/>
          <w:szCs w:val="26"/>
        </w:rPr>
        <w:t>20</w:t>
      </w:r>
      <w:r w:rsidR="00167C41">
        <w:rPr>
          <w:rFonts w:ascii="Times New Roman" w:hAnsi="Times New Roman" w:cs="Times New Roman"/>
          <w:b/>
          <w:bCs/>
          <w:sz w:val="26"/>
          <w:szCs w:val="26"/>
        </w:rPr>
        <w:t xml:space="preserve"> — 20</w:t>
      </w:r>
      <w:r w:rsidR="00194EA4">
        <w:rPr>
          <w:rFonts w:ascii="Times New Roman" w:hAnsi="Times New Roman" w:cs="Times New Roman"/>
          <w:b/>
          <w:bCs/>
          <w:sz w:val="26"/>
          <w:szCs w:val="26"/>
        </w:rPr>
        <w:t>21</w:t>
      </w:r>
      <w:r w:rsidRPr="00490618">
        <w:rPr>
          <w:rFonts w:ascii="Times New Roman" w:hAnsi="Times New Roman" w:cs="Times New Roman"/>
          <w:b/>
          <w:bCs/>
          <w:sz w:val="26"/>
          <w:szCs w:val="26"/>
        </w:rPr>
        <w:t xml:space="preserve"> учебный год</w:t>
      </w:r>
    </w:p>
    <w:tbl>
      <w:tblPr>
        <w:tblW w:w="0" w:type="dxa"/>
        <w:tblInd w:w="1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left w:w="0" w:type="dxa"/>
          <w:right w:w="0" w:type="dxa"/>
        </w:tblCellMar>
        <w:tblLook w:val="04A0"/>
      </w:tblPr>
      <w:tblGrid>
        <w:gridCol w:w="2411"/>
        <w:gridCol w:w="2859"/>
        <w:gridCol w:w="1029"/>
        <w:gridCol w:w="1036"/>
        <w:gridCol w:w="1029"/>
        <w:gridCol w:w="1036"/>
      </w:tblGrid>
      <w:tr w:rsidR="00001E32" w:rsidRPr="00490618" w:rsidTr="00AB4472">
        <w:tc>
          <w:tcPr>
            <w:tcW w:w="2970" w:type="dxa"/>
            <w:vMerge w:val="restart"/>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Предметные области</w:t>
            </w:r>
          </w:p>
        </w:tc>
        <w:tc>
          <w:tcPr>
            <w:tcW w:w="3900" w:type="dxa"/>
            <w:vMerge w:val="restart"/>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Учебные предметы</w:t>
            </w:r>
          </w:p>
        </w:tc>
        <w:tc>
          <w:tcPr>
            <w:tcW w:w="5850" w:type="dxa"/>
            <w:gridSpan w:val="4"/>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Количество часов  в неделю</w:t>
            </w:r>
          </w:p>
        </w:tc>
      </w:tr>
      <w:tr w:rsidR="00001E32" w:rsidRPr="00490618" w:rsidTr="00AB4472">
        <w:tc>
          <w:tcPr>
            <w:tcW w:w="0" w:type="auto"/>
            <w:vMerge/>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0" w:type="auto"/>
            <w:vMerge/>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 класс</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 класс</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 класс</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 класс</w:t>
            </w:r>
          </w:p>
        </w:tc>
      </w:tr>
      <w:tr w:rsidR="00001E32" w:rsidRPr="00490618" w:rsidTr="00AB4472">
        <w:tc>
          <w:tcPr>
            <w:tcW w:w="12720" w:type="dxa"/>
            <w:gridSpan w:val="6"/>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Обязательная часть</w:t>
            </w:r>
          </w:p>
        </w:tc>
      </w:tr>
      <w:tr w:rsidR="00001E32" w:rsidRPr="00490618" w:rsidTr="00AB4472">
        <w:tc>
          <w:tcPr>
            <w:tcW w:w="2970" w:type="dxa"/>
            <w:vMerge w:val="restart"/>
            <w:tcBorders>
              <w:top w:val="single" w:sz="4" w:space="0" w:color="auto"/>
            </w:tcBorders>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Русский язык и литературное чтение</w:t>
            </w:r>
          </w:p>
          <w:p w:rsidR="00001E32" w:rsidRPr="00490618" w:rsidRDefault="00001E32" w:rsidP="00AB4472">
            <w:pPr>
              <w:rPr>
                <w:rFonts w:ascii="Times New Roman" w:hAnsi="Times New Roman" w:cs="Times New Roman"/>
                <w:sz w:val="26"/>
                <w:szCs w:val="26"/>
              </w:rPr>
            </w:pP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Русский язык</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r>
      <w:tr w:rsidR="00001E32" w:rsidRPr="00490618" w:rsidTr="00AB4472">
        <w:tc>
          <w:tcPr>
            <w:tcW w:w="0" w:type="auto"/>
            <w:vMerge/>
            <w:tcBorders>
              <w:bottom w:val="single" w:sz="4" w:space="0" w:color="auto"/>
            </w:tcBorders>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Литературное чтение</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r>
      <w:tr w:rsidR="00001E32" w:rsidRPr="00490618" w:rsidTr="00AB4472">
        <w:tc>
          <w:tcPr>
            <w:tcW w:w="0" w:type="auto"/>
            <w:tcBorders>
              <w:top w:val="single" w:sz="4" w:space="0" w:color="auto"/>
            </w:tcBorders>
            <w:shd w:val="clear" w:color="auto" w:fill="auto"/>
            <w:vAlign w:val="cente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Иностранный язык</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Английский язык</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Математика и информатика</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Математика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Обществознание и естествознание</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Окружающий мир</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Основы религиозных культур и светской этики</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Основы светской этики</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2970" w:type="dxa"/>
            <w:vMerge w:val="restart"/>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Искусство</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Музыка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0" w:type="auto"/>
            <w:vMerge/>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 xml:space="preserve">Изобразительное </w:t>
            </w:r>
            <w:r w:rsidRPr="00490618">
              <w:rPr>
                <w:rFonts w:ascii="Times New Roman" w:hAnsi="Times New Roman" w:cs="Times New Roman"/>
                <w:sz w:val="26"/>
                <w:szCs w:val="26"/>
              </w:rPr>
              <w:lastRenderedPageBreak/>
              <w:t>искусство</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lastRenderedPageBreak/>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lastRenderedPageBreak/>
              <w:t>Технология</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Технология</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Физическая культура</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Физическая культура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r>
      <w:tr w:rsidR="00001E32" w:rsidRPr="00490618" w:rsidTr="00AB4472">
        <w:tc>
          <w:tcPr>
            <w:tcW w:w="6870" w:type="dxa"/>
            <w:gridSpan w:val="2"/>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Итого</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r>
      <w:tr w:rsidR="00001E32" w:rsidRPr="00490618" w:rsidTr="00AB4472">
        <w:tc>
          <w:tcPr>
            <w:tcW w:w="6870" w:type="dxa"/>
            <w:gridSpan w:val="2"/>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Максимально допустимая недельная нагрузка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r>
    </w:tbl>
    <w:p w:rsidR="00BC47DF" w:rsidRPr="00490618" w:rsidRDefault="00BC47DF" w:rsidP="00BC47DF">
      <w:pPr>
        <w:rPr>
          <w:rFonts w:ascii="Times New Roman" w:hAnsi="Times New Roman" w:cs="Times New Roman"/>
          <w:sz w:val="26"/>
          <w:szCs w:val="26"/>
        </w:rPr>
      </w:pPr>
    </w:p>
    <w:p w:rsidR="00BC47DF" w:rsidRDefault="00BC47DF" w:rsidP="00BC47DF">
      <w:pPr>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708"/>
        <w:gridCol w:w="1276"/>
      </w:tblGrid>
      <w:tr w:rsidR="00167C41" w:rsidRPr="00A81634" w:rsidTr="00167C41">
        <w:tc>
          <w:tcPr>
            <w:tcW w:w="9889" w:type="dxa"/>
            <w:gridSpan w:val="8"/>
            <w:tcBorders>
              <w:top w:val="single" w:sz="4" w:space="0" w:color="000000"/>
              <w:left w:val="single" w:sz="4" w:space="0" w:color="000000"/>
              <w:bottom w:val="single" w:sz="4" w:space="0" w:color="000000"/>
              <w:right w:val="single" w:sz="4" w:space="0" w:color="000000"/>
            </w:tcBorders>
          </w:tcPr>
          <w:p w:rsidR="00167C41" w:rsidRPr="00A81634" w:rsidRDefault="00167C41" w:rsidP="00194EA4">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Г</w:t>
            </w:r>
            <w:r w:rsidRPr="00A81634">
              <w:rPr>
                <w:rFonts w:ascii="Times New Roman" w:hAnsi="Times New Roman" w:cs="Times New Roman"/>
                <w:b/>
                <w:sz w:val="24"/>
                <w:szCs w:val="24"/>
              </w:rPr>
              <w:t>одовой учебный план начального общего образования</w:t>
            </w:r>
            <w:r w:rsidRPr="00A81634">
              <w:rPr>
                <w:rFonts w:ascii="Times New Roman" w:hAnsi="Times New Roman" w:cs="Times New Roman"/>
                <w:b/>
                <w:sz w:val="24"/>
                <w:szCs w:val="24"/>
              </w:rPr>
              <w:br/>
              <w:t xml:space="preserve">обучающихся с задержкой психического развития (вариант </w:t>
            </w:r>
            <w:r>
              <w:rPr>
                <w:rFonts w:ascii="Times New Roman" w:hAnsi="Times New Roman" w:cs="Times New Roman"/>
                <w:b/>
                <w:sz w:val="24"/>
                <w:szCs w:val="24"/>
              </w:rPr>
              <w:t>7.</w:t>
            </w:r>
            <w:r w:rsidR="00194EA4">
              <w:rPr>
                <w:rFonts w:ascii="Times New Roman" w:hAnsi="Times New Roman" w:cs="Times New Roman"/>
                <w:b/>
                <w:sz w:val="24"/>
                <w:szCs w:val="24"/>
              </w:rPr>
              <w:t>1</w:t>
            </w:r>
            <w:r w:rsidRPr="00A81634">
              <w:rPr>
                <w:rFonts w:ascii="Times New Roman" w:hAnsi="Times New Roman" w:cs="Times New Roman"/>
                <w:b/>
                <w:sz w:val="24"/>
                <w:szCs w:val="24"/>
              </w:rPr>
              <w:t>)</w:t>
            </w:r>
            <w:r w:rsidRPr="00A81634">
              <w:rPr>
                <w:rFonts w:ascii="Times New Roman" w:hAnsi="Times New Roman" w:cs="Times New Roman"/>
                <w:b/>
                <w:sz w:val="24"/>
                <w:szCs w:val="24"/>
              </w:rPr>
              <w:br/>
            </w:r>
          </w:p>
        </w:tc>
      </w:tr>
      <w:tr w:rsidR="00167C41" w:rsidRPr="00A81634" w:rsidTr="00167C41">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167C41" w:rsidRPr="00A81634" w:rsidRDefault="00167C41" w:rsidP="00167C41">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167C41" w:rsidRPr="00A81634" w:rsidRDefault="00167C41" w:rsidP="00167C41">
            <w:pPr>
              <w:spacing w:after="0" w:line="240" w:lineRule="auto"/>
              <w:rPr>
                <w:rFonts w:ascii="Times New Roman" w:hAnsi="Times New Roman" w:cs="Times New Roman"/>
                <w:b/>
                <w:sz w:val="24"/>
                <w:szCs w:val="24"/>
              </w:rPr>
            </w:pPr>
          </w:p>
          <w:p w:rsidR="00167C41" w:rsidRPr="00A81634" w:rsidRDefault="00167C41" w:rsidP="00167C41">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167C41" w:rsidRPr="00A81634" w:rsidTr="00167C41">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167C41" w:rsidRPr="00A81634" w:rsidRDefault="00167C41" w:rsidP="00167C41">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167C41" w:rsidRPr="00A81634" w:rsidRDefault="00167C41" w:rsidP="00167C41">
            <w:pPr>
              <w:spacing w:after="0" w:line="240" w:lineRule="auto"/>
              <w:rPr>
                <w:rFonts w:ascii="Times New Roman" w:hAnsi="Times New Roman" w:cs="Times New Roman"/>
                <w:noProof/>
                <w:sz w:val="24"/>
                <w:szCs w:val="24"/>
              </w:rPr>
            </w:pPr>
          </w:p>
        </w:tc>
        <w:tc>
          <w:tcPr>
            <w:tcW w:w="1134" w:type="dxa"/>
            <w:tcBorders>
              <w:top w:val="single" w:sz="4" w:space="0" w:color="auto"/>
              <w:left w:val="single" w:sz="4" w:space="0" w:color="000000"/>
              <w:bottom w:val="single" w:sz="4" w:space="0" w:color="000000"/>
              <w:right w:val="single" w:sz="4" w:space="0" w:color="000000"/>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167C41" w:rsidRPr="00261BEB"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доп.</w:t>
            </w:r>
          </w:p>
        </w:tc>
        <w:tc>
          <w:tcPr>
            <w:tcW w:w="709" w:type="dxa"/>
            <w:tcBorders>
              <w:top w:val="single" w:sz="4" w:space="0" w:color="auto"/>
              <w:left w:val="single" w:sz="4" w:space="0" w:color="000000"/>
              <w:bottom w:val="single" w:sz="4" w:space="0" w:color="000000"/>
              <w:right w:val="single" w:sz="4" w:space="0" w:color="000000"/>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167C41" w:rsidRPr="00A81634" w:rsidRDefault="00167C41" w:rsidP="00167C41">
            <w:pPr>
              <w:spacing w:after="0" w:line="240" w:lineRule="auto"/>
              <w:rPr>
                <w:rFonts w:ascii="Times New Roman" w:hAnsi="Times New Roman" w:cs="Times New Roman"/>
                <w:sz w:val="24"/>
                <w:szCs w:val="24"/>
              </w:rPr>
            </w:pP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r>
      <w:tr w:rsidR="00167C41" w:rsidRPr="00A81634" w:rsidTr="00167C41">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772</w:t>
            </w:r>
          </w:p>
        </w:tc>
      </w:tr>
      <w:tr w:rsidR="00167C41" w:rsidRPr="00A81634" w:rsidTr="00167C41">
        <w:tc>
          <w:tcPr>
            <w:tcW w:w="1951" w:type="dxa"/>
            <w:vMerge/>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167C41" w:rsidRPr="00A81634" w:rsidTr="00167C41">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167C41" w:rsidRPr="00A81634" w:rsidTr="00167C41">
        <w:trPr>
          <w:trHeight w:val="394"/>
        </w:trPr>
        <w:tc>
          <w:tcPr>
            <w:tcW w:w="1951" w:type="dxa"/>
            <w:vMerge w:val="restart"/>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rPr>
          <w:trHeight w:val="598"/>
        </w:trPr>
        <w:tc>
          <w:tcPr>
            <w:tcW w:w="1951" w:type="dxa"/>
            <w:vMerge/>
            <w:tcBorders>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rPr>
          <w:trHeight w:val="759"/>
        </w:trPr>
        <w:tc>
          <w:tcPr>
            <w:tcW w:w="1951"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lastRenderedPageBreak/>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167C41" w:rsidRPr="00A81634" w:rsidTr="00167C41">
        <w:tc>
          <w:tcPr>
            <w:tcW w:w="4644" w:type="dxa"/>
            <w:gridSpan w:val="2"/>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167C41" w:rsidRPr="00A81634" w:rsidTr="00167C41">
        <w:tc>
          <w:tcPr>
            <w:tcW w:w="4644" w:type="dxa"/>
            <w:gridSpan w:val="2"/>
            <w:tcBorders>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right"/>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r>
    </w:tbl>
    <w:p w:rsidR="00BC47DF" w:rsidRPr="00166269" w:rsidRDefault="00166269" w:rsidP="00166269">
      <w:pPr>
        <w:jc w:val="center"/>
        <w:rPr>
          <w:rFonts w:ascii="Times New Roman" w:hAnsi="Times New Roman" w:cs="Times New Roman"/>
          <w:b/>
          <w:sz w:val="26"/>
          <w:szCs w:val="26"/>
        </w:rPr>
      </w:pPr>
      <w:r w:rsidRPr="00166269">
        <w:rPr>
          <w:rFonts w:ascii="Times New Roman" w:hAnsi="Times New Roman" w:cs="Times New Roman"/>
          <w:b/>
          <w:sz w:val="26"/>
          <w:szCs w:val="26"/>
        </w:rPr>
        <w:t>Недельный план начального общего образования</w:t>
      </w:r>
      <w:r w:rsidRPr="00166269">
        <w:rPr>
          <w:rFonts w:ascii="Times New Roman" w:hAnsi="Times New Roman" w:cs="Times New Roman"/>
          <w:b/>
          <w:sz w:val="26"/>
          <w:szCs w:val="26"/>
        </w:rPr>
        <w:br/>
        <w:t>обучающихся с задержкой психического развития (вариант 7.</w:t>
      </w:r>
      <w:r w:rsidR="00194EA4">
        <w:rPr>
          <w:rFonts w:ascii="Times New Roman" w:hAnsi="Times New Roman" w:cs="Times New Roman"/>
          <w:b/>
          <w:sz w:val="26"/>
          <w:szCs w:val="26"/>
        </w:rPr>
        <w:t>1</w:t>
      </w:r>
      <w:r w:rsidRPr="00166269">
        <w:rPr>
          <w:rFonts w:ascii="Times New Roman" w:hAnsi="Times New Roman" w:cs="Times New Roman"/>
          <w:b/>
          <w:sz w:val="26"/>
          <w:szCs w:val="26"/>
        </w:rPr>
        <w:t>)</w:t>
      </w:r>
      <w:r w:rsidRPr="00166269">
        <w:rPr>
          <w:rFonts w:ascii="Times New Roman" w:hAnsi="Times New Roman" w:cs="Times New Roman"/>
          <w:b/>
          <w:sz w:val="26"/>
          <w:szCs w:val="26"/>
        </w:rPr>
        <w:br/>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708"/>
      </w:tblGrid>
      <w:tr w:rsidR="00166269" w:rsidRPr="00A81634" w:rsidTr="00166269">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166269" w:rsidRPr="00A81634" w:rsidRDefault="00166269" w:rsidP="0009592B">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166269" w:rsidRPr="00A81634" w:rsidRDefault="00166269" w:rsidP="0009592B">
            <w:pPr>
              <w:spacing w:after="0" w:line="240" w:lineRule="auto"/>
              <w:rPr>
                <w:rFonts w:ascii="Times New Roman" w:hAnsi="Times New Roman" w:cs="Times New Roman"/>
                <w:b/>
                <w:sz w:val="24"/>
                <w:szCs w:val="24"/>
              </w:rPr>
            </w:pPr>
          </w:p>
          <w:p w:rsidR="00166269" w:rsidRPr="00A81634" w:rsidRDefault="00166269" w:rsidP="0009592B">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166269" w:rsidRPr="00A81634" w:rsidRDefault="00166269" w:rsidP="0009592B">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r>
      <w:tr w:rsidR="00166269" w:rsidRPr="00A81634" w:rsidTr="00166269">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166269" w:rsidRPr="00A81634" w:rsidRDefault="00166269" w:rsidP="0009592B">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166269" w:rsidRPr="00A81634" w:rsidRDefault="00166269" w:rsidP="0009592B">
            <w:pPr>
              <w:spacing w:after="0" w:line="240" w:lineRule="auto"/>
              <w:rPr>
                <w:rFonts w:ascii="Times New Roman" w:hAnsi="Times New Roman" w:cs="Times New Roman"/>
                <w:noProof/>
                <w:sz w:val="24"/>
                <w:szCs w:val="24"/>
              </w:rPr>
            </w:pPr>
          </w:p>
        </w:tc>
        <w:tc>
          <w:tcPr>
            <w:tcW w:w="1134" w:type="dxa"/>
            <w:tcBorders>
              <w:top w:val="single" w:sz="4" w:space="0" w:color="auto"/>
              <w:left w:val="single" w:sz="4" w:space="0" w:color="000000"/>
              <w:bottom w:val="single" w:sz="4" w:space="0" w:color="000000"/>
              <w:right w:val="single" w:sz="4" w:space="0" w:color="000000"/>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166269" w:rsidRPr="00261BEB"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доп.</w:t>
            </w:r>
          </w:p>
        </w:tc>
        <w:tc>
          <w:tcPr>
            <w:tcW w:w="709" w:type="dxa"/>
            <w:tcBorders>
              <w:top w:val="single" w:sz="4" w:space="0" w:color="auto"/>
              <w:left w:val="single" w:sz="4" w:space="0" w:color="000000"/>
              <w:bottom w:val="single" w:sz="4" w:space="0" w:color="000000"/>
              <w:right w:val="single" w:sz="4" w:space="0" w:color="000000"/>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166269" w:rsidRPr="00A81634" w:rsidTr="00166269">
        <w:trPr>
          <w:gridAfter w:val="5"/>
          <w:wAfter w:w="3969"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r>
      <w:tr w:rsidR="00166269" w:rsidRPr="00A81634" w:rsidTr="00166269">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166269" w:rsidRPr="00A81634" w:rsidTr="00166269">
        <w:tc>
          <w:tcPr>
            <w:tcW w:w="1951" w:type="dxa"/>
            <w:vMerge/>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rPr>
          <w:trHeight w:val="394"/>
        </w:trPr>
        <w:tc>
          <w:tcPr>
            <w:tcW w:w="1951" w:type="dxa"/>
            <w:vMerge w:val="restart"/>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rPr>
          <w:trHeight w:val="598"/>
        </w:trPr>
        <w:tc>
          <w:tcPr>
            <w:tcW w:w="1951" w:type="dxa"/>
            <w:vMerge/>
            <w:tcBorders>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rPr>
          <w:trHeight w:val="759"/>
        </w:trPr>
        <w:tc>
          <w:tcPr>
            <w:tcW w:w="1951"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lastRenderedPageBreak/>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hAnsi="Times New Roman" w:cs="Times New Roman"/>
                <w:b/>
                <w:sz w:val="24"/>
                <w:szCs w:val="24"/>
              </w:rPr>
            </w:pPr>
            <w:r w:rsidRPr="00166269">
              <w:rPr>
                <w:rFonts w:ascii="Times New Roman" w:eastAsia="Times New Roman" w:hAnsi="Times New Roman" w:cs="Times New Roman"/>
                <w:sz w:val="24"/>
                <w:szCs w:val="24"/>
              </w:rPr>
              <w:t>коррекционно-развивающая 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r>
      <w:tr w:rsidR="00166269" w:rsidRPr="00A81634" w:rsidTr="00166269">
        <w:tc>
          <w:tcPr>
            <w:tcW w:w="4644" w:type="dxa"/>
            <w:gridSpan w:val="2"/>
            <w:tcBorders>
              <w:top w:val="single" w:sz="4" w:space="0" w:color="000000"/>
              <w:left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eastAsia="Times New Roman" w:hAnsi="Times New Roman" w:cs="Times New Roman"/>
                <w:sz w:val="24"/>
                <w:szCs w:val="24"/>
              </w:rPr>
            </w:pPr>
            <w:r w:rsidRPr="00166269">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eastAsia="Times New Roman" w:hAnsi="Times New Roman" w:cs="Times New Roman"/>
                <w:sz w:val="24"/>
                <w:szCs w:val="24"/>
              </w:rPr>
            </w:pPr>
            <w:r w:rsidRPr="00166269">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hAnsi="Times New Roman" w:cs="Times New Roman"/>
                <w:sz w:val="24"/>
                <w:szCs w:val="24"/>
              </w:rPr>
            </w:pPr>
            <w:r w:rsidRPr="00166269">
              <w:rPr>
                <w:rFonts w:ascii="Times New Roman" w:eastAsia="Times New Roman" w:hAnsi="Times New Roman" w:cs="Times New Roman"/>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166269">
            <w:pPr>
              <w:spacing w:after="0" w:line="240" w:lineRule="auto"/>
              <w:rPr>
                <w:rFonts w:ascii="Times New Roman" w:hAnsi="Times New Roman" w:cs="Times New Roman"/>
                <w:b/>
                <w:sz w:val="24"/>
                <w:szCs w:val="24"/>
              </w:rPr>
            </w:pPr>
            <w:r w:rsidRPr="00166269">
              <w:rPr>
                <w:rFonts w:ascii="Times New Roman" w:hAnsi="Times New Roman" w:cs="Times New Roman"/>
                <w:sz w:val="26"/>
                <w:szCs w:val="26"/>
              </w:rPr>
              <w:t>спортивно-оздоровительное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166269">
            <w:pPr>
              <w:spacing w:after="0" w:line="240" w:lineRule="auto"/>
              <w:rPr>
                <w:rFonts w:ascii="Times New Roman" w:hAnsi="Times New Roman" w:cs="Times New Roman"/>
                <w:sz w:val="26"/>
                <w:szCs w:val="26"/>
              </w:rPr>
            </w:pPr>
            <w:r w:rsidRPr="00166269">
              <w:rPr>
                <w:rFonts w:ascii="Times New Roman" w:hAnsi="Times New Roman" w:cs="Times New Roman"/>
                <w:sz w:val="26"/>
                <w:szCs w:val="26"/>
              </w:rPr>
              <w:t>социальное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490618" w:rsidRDefault="00166269" w:rsidP="00166269">
            <w:pPr>
              <w:spacing w:after="0" w:line="240" w:lineRule="auto"/>
              <w:rPr>
                <w:sz w:val="26"/>
                <w:szCs w:val="26"/>
              </w:rPr>
            </w:pPr>
            <w:r w:rsidRPr="00490618">
              <w:rPr>
                <w:sz w:val="26"/>
                <w:szCs w:val="26"/>
              </w:rPr>
              <w:t>общекультурное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166269">
            <w:pPr>
              <w:spacing w:after="0" w:line="240" w:lineRule="auto"/>
              <w:rPr>
                <w:rFonts w:ascii="Times New Roman" w:hAnsi="Times New Roman" w:cs="Times New Roman"/>
                <w:sz w:val="26"/>
                <w:szCs w:val="26"/>
              </w:rPr>
            </w:pPr>
            <w:r w:rsidRPr="00166269">
              <w:rPr>
                <w:rFonts w:ascii="Times New Roman" w:hAnsi="Times New Roman" w:cs="Times New Roman"/>
                <w:sz w:val="26"/>
                <w:szCs w:val="26"/>
              </w:rPr>
              <w:t>духовно-нравственное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bl>
    <w:p w:rsidR="00166269" w:rsidRDefault="00166269" w:rsidP="00BC47DF">
      <w:pPr>
        <w:rPr>
          <w:sz w:val="28"/>
          <w:szCs w:val="28"/>
        </w:rPr>
      </w:pPr>
    </w:p>
    <w:p w:rsidR="00BC47DF" w:rsidRDefault="00BC47DF" w:rsidP="00BC47DF">
      <w:pPr>
        <w:rPr>
          <w:sz w:val="28"/>
          <w:szCs w:val="28"/>
        </w:rPr>
      </w:pPr>
    </w:p>
    <w:p w:rsidR="00BC47DF" w:rsidRPr="00490618" w:rsidRDefault="00BC47DF" w:rsidP="00490618">
      <w:pPr>
        <w:pStyle w:val="Default"/>
        <w:jc w:val="both"/>
        <w:rPr>
          <w:sz w:val="26"/>
          <w:szCs w:val="26"/>
        </w:rPr>
      </w:pPr>
      <w:r w:rsidRPr="00490618">
        <w:rPr>
          <w:b/>
          <w:bCs/>
          <w:sz w:val="26"/>
          <w:szCs w:val="26"/>
        </w:rPr>
        <w:t xml:space="preserve">3.2 . ПЛАН ВНЕУРОЧНОЙ ДЕЯТЕЛЬНОСТИ </w:t>
      </w:r>
    </w:p>
    <w:p w:rsidR="00BC47DF" w:rsidRPr="00490618" w:rsidRDefault="00BC47DF" w:rsidP="00490618">
      <w:pPr>
        <w:pStyle w:val="Default"/>
        <w:jc w:val="both"/>
        <w:rPr>
          <w:sz w:val="26"/>
          <w:szCs w:val="26"/>
        </w:rPr>
      </w:pPr>
      <w:r w:rsidRPr="00490618">
        <w:rPr>
          <w:sz w:val="26"/>
          <w:szCs w:val="26"/>
        </w:rPr>
        <w:t xml:space="preserve">План внеурочной деятельности обеспечивает учет индивидуальных особенностей и </w:t>
      </w:r>
      <w:proofErr w:type="gramStart"/>
      <w:r w:rsidRPr="00490618">
        <w:rPr>
          <w:sz w:val="26"/>
          <w:szCs w:val="26"/>
        </w:rPr>
        <w:t>потребностей</w:t>
      </w:r>
      <w:proofErr w:type="gramEnd"/>
      <w:r w:rsidRPr="00490618">
        <w:rPr>
          <w:sz w:val="26"/>
          <w:szCs w:val="26"/>
        </w:rPr>
        <w:t xml:space="preserve"> обучающихся через организацию внеурочной деятельности. </w:t>
      </w:r>
      <w:proofErr w:type="gramStart"/>
      <w:r w:rsidRPr="00490618">
        <w:rPr>
          <w:sz w:val="26"/>
          <w:szCs w:val="26"/>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sidRPr="00490618">
        <w:rPr>
          <w:sz w:val="26"/>
          <w:szCs w:val="26"/>
        </w:rPr>
        <w:t>общеинтеллектуальное</w:t>
      </w:r>
      <w:proofErr w:type="spellEnd"/>
      <w:r w:rsidRPr="00490618">
        <w:rPr>
          <w:sz w:val="26"/>
          <w:szCs w:val="26"/>
        </w:rPr>
        <w:t xml:space="preserve">,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 </w:t>
      </w:r>
      <w:proofErr w:type="gramEnd"/>
    </w:p>
    <w:p w:rsidR="00BC47DF" w:rsidRPr="00490618" w:rsidRDefault="00BC47DF" w:rsidP="00490618">
      <w:pPr>
        <w:pStyle w:val="Default"/>
        <w:jc w:val="both"/>
        <w:rPr>
          <w:sz w:val="26"/>
          <w:szCs w:val="26"/>
        </w:rPr>
      </w:pPr>
      <w:proofErr w:type="gramStart"/>
      <w:r w:rsidRPr="00490618">
        <w:rPr>
          <w:sz w:val="26"/>
          <w:szCs w:val="26"/>
        </w:rPr>
        <w:t xml:space="preserve">План внеурочной деятельности организации, осуществляющей образовательную деятельность определяет состав и структуру направлений, формы организации, объем внеурочной деятельности для обучающихся при получении начального общего образования (до 1350 часов за четыре года обучения) с учетом интересов обучающихся и возможностей организации, осуществляющей образовательную деятельность. </w:t>
      </w:r>
      <w:proofErr w:type="gramEnd"/>
    </w:p>
    <w:p w:rsidR="00BC47DF" w:rsidRPr="00490618" w:rsidRDefault="00BC47DF" w:rsidP="00490618">
      <w:pPr>
        <w:pStyle w:val="Default"/>
        <w:jc w:val="both"/>
        <w:rPr>
          <w:sz w:val="26"/>
          <w:szCs w:val="26"/>
        </w:rPr>
      </w:pPr>
      <w:proofErr w:type="gramStart"/>
      <w:r w:rsidRPr="00490618">
        <w:rPr>
          <w:sz w:val="26"/>
          <w:szCs w:val="26"/>
        </w:rPr>
        <w:t>Организация, осуществляющая образовательную деятельность самостоятельно разрабатывает</w:t>
      </w:r>
      <w:proofErr w:type="gramEnd"/>
      <w:r w:rsidRPr="00490618">
        <w:rPr>
          <w:sz w:val="26"/>
          <w:szCs w:val="26"/>
        </w:rPr>
        <w:t xml:space="preserve"> и утверждает план внеурочной деятельности. </w:t>
      </w:r>
    </w:p>
    <w:p w:rsidR="00BC47DF" w:rsidRPr="00490618" w:rsidRDefault="00BC47DF" w:rsidP="00490618">
      <w:pPr>
        <w:pStyle w:val="Default"/>
        <w:jc w:val="both"/>
        <w:rPr>
          <w:sz w:val="26"/>
          <w:szCs w:val="26"/>
        </w:rPr>
      </w:pPr>
      <w:r w:rsidRPr="00490618">
        <w:rPr>
          <w:sz w:val="26"/>
          <w:szCs w:val="26"/>
        </w:rPr>
        <w:t xml:space="preserve">Исходя из задач, форм и содержания внеурочной деятельности, для ее реализации в школе использована оптимизационная модель (на основе оптимизации всех внутренних ресурсов образовательной организации и учреждений социума). Модель внеурочной деятельности на основе оптимизации всех ресурсов предполагает, что в ее реализации принимают участие все педагогические работники, поэтому координирующую роль выполняет классный руководитель, который в соответствии со своими функциями и задачами: взаимодействует с педагогическими работниками школы. План внеурочной деятельности обеспечивает реализацию индивидуальных потребностей учащихся в соответствии с интересами и запросами учащихся и их родителей (законных представителей). </w:t>
      </w:r>
    </w:p>
    <w:p w:rsidR="00BC47DF" w:rsidRPr="00194EA4" w:rsidRDefault="00BC47DF" w:rsidP="00194EA4">
      <w:pPr>
        <w:jc w:val="both"/>
        <w:rPr>
          <w:rFonts w:ascii="Times New Roman" w:hAnsi="Times New Roman" w:cs="Times New Roman"/>
          <w:sz w:val="26"/>
          <w:szCs w:val="26"/>
        </w:rPr>
      </w:pPr>
      <w:r w:rsidRPr="00490618">
        <w:rPr>
          <w:rFonts w:ascii="Times New Roman" w:hAnsi="Times New Roman" w:cs="Times New Roman"/>
          <w:sz w:val="26"/>
          <w:szCs w:val="26"/>
        </w:rPr>
        <w:lastRenderedPageBreak/>
        <w:t xml:space="preserve">Внеурочные занятия проводятся преимущественно с </w:t>
      </w:r>
      <w:proofErr w:type="spellStart"/>
      <w:r w:rsidRPr="00490618">
        <w:rPr>
          <w:rFonts w:ascii="Times New Roman" w:hAnsi="Times New Roman" w:cs="Times New Roman"/>
          <w:sz w:val="26"/>
          <w:szCs w:val="26"/>
        </w:rPr>
        <w:t>межклассными</w:t>
      </w:r>
      <w:proofErr w:type="spellEnd"/>
      <w:r w:rsidRPr="00490618">
        <w:rPr>
          <w:rFonts w:ascii="Times New Roman" w:hAnsi="Times New Roman" w:cs="Times New Roman"/>
          <w:sz w:val="26"/>
          <w:szCs w:val="26"/>
        </w:rPr>
        <w:t xml:space="preserve"> группами детей. При комплектовании групп учитываются возрастные</w:t>
      </w:r>
      <w:r w:rsidR="00194EA4">
        <w:rPr>
          <w:rFonts w:ascii="Times New Roman" w:hAnsi="Times New Roman" w:cs="Times New Roman"/>
          <w:sz w:val="26"/>
          <w:szCs w:val="26"/>
        </w:rPr>
        <w:t xml:space="preserve"> </w:t>
      </w:r>
      <w:r w:rsidRPr="00194EA4">
        <w:rPr>
          <w:rFonts w:ascii="Times New Roman" w:hAnsi="Times New Roman" w:cs="Times New Roman"/>
          <w:sz w:val="26"/>
          <w:szCs w:val="26"/>
        </w:rPr>
        <w:t xml:space="preserve">особенности обучающихся. Внеурочная деятельность не может быть обязательной нагрузкой: ученик, в конечном счёте, должен иметь возможность выбирать из предлагаемых школой курсов те, которые соответствуют его образовательным потребностям, поэтому обучающиеся могут перейти из одной группы в другую в течение учебного года. </w:t>
      </w:r>
    </w:p>
    <w:p w:rsidR="00026A38" w:rsidRDefault="00BC47DF" w:rsidP="00026A38">
      <w:pPr>
        <w:jc w:val="both"/>
        <w:rPr>
          <w:rFonts w:ascii="Times New Roman" w:hAnsi="Times New Roman" w:cs="Times New Roman"/>
          <w:sz w:val="26"/>
          <w:szCs w:val="26"/>
        </w:rPr>
      </w:pPr>
      <w:r w:rsidRPr="00490618">
        <w:rPr>
          <w:rFonts w:ascii="Times New Roman" w:hAnsi="Times New Roman" w:cs="Times New Roman"/>
          <w:sz w:val="26"/>
          <w:szCs w:val="26"/>
        </w:rPr>
        <w:t>Расписание занятий по внеурочной деятельности составляется в соответствии с выбором обучающихся и условиями, которые имеются в школе.</w:t>
      </w:r>
    </w:p>
    <w:p w:rsidR="00BC47DF" w:rsidRPr="00194EA4" w:rsidRDefault="00BC47DF" w:rsidP="00026A38">
      <w:pPr>
        <w:jc w:val="both"/>
        <w:rPr>
          <w:rFonts w:ascii="Times New Roman" w:hAnsi="Times New Roman" w:cs="Times New Roman"/>
          <w:sz w:val="26"/>
          <w:szCs w:val="26"/>
        </w:rPr>
      </w:pPr>
      <w:r w:rsidRPr="00194EA4">
        <w:rPr>
          <w:rFonts w:ascii="Times New Roman" w:hAnsi="Times New Roman" w:cs="Times New Roman"/>
          <w:sz w:val="26"/>
          <w:szCs w:val="26"/>
        </w:rPr>
        <w:t xml:space="preserve">Внеурочная деятельность не входит в обязательную учебную нагрузку учащихся и проводится согласно расписанию занятий. </w:t>
      </w:r>
    </w:p>
    <w:p w:rsidR="00BC47DF" w:rsidRPr="00490618" w:rsidRDefault="00BC47DF" w:rsidP="00490618">
      <w:pPr>
        <w:pStyle w:val="Default"/>
        <w:jc w:val="both"/>
        <w:rPr>
          <w:sz w:val="26"/>
          <w:szCs w:val="26"/>
        </w:rPr>
      </w:pPr>
      <w:r w:rsidRPr="00490618">
        <w:rPr>
          <w:b/>
          <w:bCs/>
          <w:sz w:val="26"/>
          <w:szCs w:val="26"/>
        </w:rPr>
        <w:t xml:space="preserve">3.4.СИСТЕМА УСЛОВИЙ РЕАЛИЗАЦИИ АДАПТИРОВАННОЙ ОСНОВНОЙ ОБРАЗОВАТЕЛЬНОЙ ПРОГРАММЫ ФГОС НОО </w:t>
      </w:r>
    </w:p>
    <w:p w:rsidR="00BC47DF" w:rsidRPr="00490618" w:rsidRDefault="00BC47DF" w:rsidP="00490618">
      <w:pPr>
        <w:pStyle w:val="Default"/>
        <w:jc w:val="both"/>
        <w:rPr>
          <w:sz w:val="26"/>
          <w:szCs w:val="26"/>
        </w:rPr>
      </w:pPr>
      <w:r w:rsidRPr="00490618">
        <w:rPr>
          <w:sz w:val="26"/>
          <w:szCs w:val="26"/>
        </w:rPr>
        <w:t xml:space="preserve">Система условий реализации АООП НОО в соответствии с требованиями Стандарта разработана на основе соответствующих требований Стандарта и обеспечивает достижение планируемых результатов освоения ООП НОО. </w:t>
      </w:r>
    </w:p>
    <w:p w:rsidR="00BC47DF" w:rsidRPr="00490618" w:rsidRDefault="00BC47DF" w:rsidP="00490618">
      <w:pPr>
        <w:pStyle w:val="Default"/>
        <w:jc w:val="both"/>
        <w:rPr>
          <w:sz w:val="26"/>
          <w:szCs w:val="26"/>
        </w:rPr>
      </w:pPr>
      <w:r w:rsidRPr="00490618">
        <w:rPr>
          <w:sz w:val="26"/>
          <w:szCs w:val="26"/>
        </w:rPr>
        <w:t xml:space="preserve">Система условий учитывает особенности образовательной организации, а также его взаимодействие с социальными партнёрами. </w:t>
      </w:r>
    </w:p>
    <w:p w:rsidR="00BC47DF" w:rsidRPr="00490618" w:rsidRDefault="00BC47DF" w:rsidP="00490618">
      <w:pPr>
        <w:pStyle w:val="Default"/>
        <w:jc w:val="both"/>
        <w:rPr>
          <w:sz w:val="26"/>
          <w:szCs w:val="26"/>
        </w:rPr>
      </w:pPr>
      <w:r w:rsidRPr="00490618">
        <w:rPr>
          <w:sz w:val="26"/>
          <w:szCs w:val="26"/>
        </w:rPr>
        <w:t xml:space="preserve">Система условий содержит: </w:t>
      </w:r>
    </w:p>
    <w:p w:rsidR="00BC47DF" w:rsidRPr="00490618" w:rsidRDefault="00BC47DF" w:rsidP="00490618">
      <w:pPr>
        <w:pStyle w:val="Default"/>
        <w:spacing w:after="15"/>
        <w:jc w:val="both"/>
        <w:rPr>
          <w:sz w:val="26"/>
          <w:szCs w:val="26"/>
        </w:rPr>
      </w:pPr>
      <w:r w:rsidRPr="00490618">
        <w:rPr>
          <w:sz w:val="26"/>
          <w:szCs w:val="26"/>
        </w:rPr>
        <w:t></w:t>
      </w:r>
      <w:r w:rsidRPr="00490618">
        <w:rPr>
          <w:sz w:val="26"/>
          <w:szCs w:val="26"/>
        </w:rPr>
        <w:t xml:space="preserve">описание имеющихся условий: кадровых, психолого-педагогических, финансовых, материально-технических, а также учебно-методического и информационного обеспечения; </w:t>
      </w:r>
    </w:p>
    <w:p w:rsidR="00BC47DF" w:rsidRPr="00490618" w:rsidRDefault="00BC47DF" w:rsidP="00490618">
      <w:pPr>
        <w:pStyle w:val="Default"/>
        <w:jc w:val="both"/>
        <w:rPr>
          <w:sz w:val="26"/>
          <w:szCs w:val="26"/>
        </w:rPr>
      </w:pPr>
      <w:r w:rsidRPr="00490618">
        <w:rPr>
          <w:sz w:val="26"/>
          <w:szCs w:val="26"/>
        </w:rPr>
        <w:t></w:t>
      </w:r>
      <w:r w:rsidRPr="00490618">
        <w:rPr>
          <w:sz w:val="26"/>
          <w:szCs w:val="26"/>
        </w:rPr>
        <w:t xml:space="preserve">обоснование необходимых изменений в имеющихся условиях в соответствии и с приоритетами ООП НОО образовательного учреждения. </w:t>
      </w:r>
    </w:p>
    <w:p w:rsidR="00BC47DF" w:rsidRPr="00490618" w:rsidRDefault="00BC47DF" w:rsidP="00490618">
      <w:pPr>
        <w:pStyle w:val="Default"/>
        <w:jc w:val="both"/>
        <w:rPr>
          <w:sz w:val="26"/>
          <w:szCs w:val="26"/>
        </w:rPr>
      </w:pPr>
    </w:p>
    <w:p w:rsidR="00BC47DF" w:rsidRPr="00490618" w:rsidRDefault="00BC47DF" w:rsidP="00490618">
      <w:pPr>
        <w:pStyle w:val="Default"/>
        <w:jc w:val="both"/>
        <w:rPr>
          <w:sz w:val="26"/>
          <w:szCs w:val="26"/>
        </w:rPr>
      </w:pPr>
      <w:r w:rsidRPr="00490618">
        <w:rPr>
          <w:sz w:val="26"/>
          <w:szCs w:val="26"/>
        </w:rPr>
        <w:t>Психолого-педагогические условия реализации ООП НОО обеспечивают</w:t>
      </w:r>
      <w:proofErr w:type="gramStart"/>
      <w:r w:rsidRPr="00490618">
        <w:rPr>
          <w:sz w:val="26"/>
          <w:szCs w:val="26"/>
        </w:rPr>
        <w:t xml:space="preserve"> :</w:t>
      </w:r>
      <w:proofErr w:type="gramEnd"/>
    </w:p>
    <w:p w:rsidR="00BC47DF" w:rsidRPr="00490618" w:rsidRDefault="00BC47DF" w:rsidP="00490618">
      <w:pPr>
        <w:pStyle w:val="Default"/>
        <w:spacing w:after="14"/>
        <w:jc w:val="both"/>
        <w:rPr>
          <w:sz w:val="26"/>
          <w:szCs w:val="26"/>
        </w:rPr>
      </w:pPr>
      <w:r w:rsidRPr="00490618">
        <w:rPr>
          <w:sz w:val="26"/>
          <w:szCs w:val="26"/>
        </w:rPr>
        <w:t></w:t>
      </w:r>
      <w:r w:rsidRPr="00490618">
        <w:rPr>
          <w:sz w:val="26"/>
          <w:szCs w:val="26"/>
        </w:rPr>
        <w:t xml:space="preserve">преемственность содержания и форм организации образовательного процесса, обеспечивающих реализацию основных образовательных программ дошкольного образования и начального общего образования; </w:t>
      </w:r>
    </w:p>
    <w:p w:rsidR="00BC47DF" w:rsidRPr="00490618" w:rsidRDefault="00BC47DF" w:rsidP="00490618">
      <w:pPr>
        <w:pStyle w:val="Default"/>
        <w:spacing w:after="14"/>
        <w:jc w:val="both"/>
        <w:rPr>
          <w:sz w:val="26"/>
          <w:szCs w:val="26"/>
        </w:rPr>
      </w:pPr>
      <w:r w:rsidRPr="00490618">
        <w:rPr>
          <w:sz w:val="26"/>
          <w:szCs w:val="26"/>
        </w:rPr>
        <w:t></w:t>
      </w:r>
      <w:r w:rsidRPr="00490618">
        <w:rPr>
          <w:sz w:val="26"/>
          <w:szCs w:val="26"/>
        </w:rPr>
        <w:t xml:space="preserve">учёт специфики возрастного психофизического развития </w:t>
      </w:r>
      <w:proofErr w:type="gramStart"/>
      <w:r w:rsidRPr="00490618">
        <w:rPr>
          <w:sz w:val="26"/>
          <w:szCs w:val="26"/>
        </w:rPr>
        <w:t>обучающихся</w:t>
      </w:r>
      <w:proofErr w:type="gramEnd"/>
      <w:r w:rsidRPr="00490618">
        <w:rPr>
          <w:sz w:val="26"/>
          <w:szCs w:val="26"/>
        </w:rPr>
        <w:t xml:space="preserve">; </w:t>
      </w:r>
    </w:p>
    <w:p w:rsidR="00BC47DF" w:rsidRPr="00490618" w:rsidRDefault="00BC47DF" w:rsidP="00490618">
      <w:pPr>
        <w:pStyle w:val="Default"/>
        <w:spacing w:after="14"/>
        <w:jc w:val="both"/>
        <w:rPr>
          <w:sz w:val="26"/>
          <w:szCs w:val="26"/>
        </w:rPr>
      </w:pPr>
      <w:r w:rsidRPr="00490618">
        <w:rPr>
          <w:sz w:val="26"/>
          <w:szCs w:val="26"/>
        </w:rPr>
        <w:t></w:t>
      </w:r>
      <w:r w:rsidRPr="00490618">
        <w:rPr>
          <w:sz w:val="26"/>
          <w:szCs w:val="26"/>
        </w:rPr>
        <w:t xml:space="preserve">формирование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 </w:t>
      </w:r>
    </w:p>
    <w:p w:rsidR="00BC47DF" w:rsidRPr="00490618" w:rsidRDefault="00BC47DF" w:rsidP="00490618">
      <w:pPr>
        <w:pStyle w:val="Default"/>
        <w:jc w:val="both"/>
        <w:rPr>
          <w:sz w:val="26"/>
          <w:szCs w:val="26"/>
        </w:rPr>
      </w:pPr>
      <w:r w:rsidRPr="00490618">
        <w:rPr>
          <w:sz w:val="26"/>
          <w:szCs w:val="26"/>
        </w:rPr>
        <w:t></w:t>
      </w:r>
      <w:r w:rsidRPr="00490618">
        <w:rPr>
          <w:sz w:val="26"/>
          <w:szCs w:val="26"/>
        </w:rPr>
        <w:t xml:space="preserve">вариативность направлений </w:t>
      </w:r>
      <w:proofErr w:type="gramStart"/>
      <w:r w:rsidRPr="00490618">
        <w:rPr>
          <w:sz w:val="26"/>
          <w:szCs w:val="26"/>
        </w:rPr>
        <w:t>психолого-</w:t>
      </w:r>
      <w:r w:rsidR="009D7157" w:rsidRPr="00490618">
        <w:rPr>
          <w:sz w:val="26"/>
          <w:szCs w:val="26"/>
        </w:rPr>
        <w:t>педагогического</w:t>
      </w:r>
      <w:proofErr w:type="gramEnd"/>
    </w:p>
    <w:p w:rsidR="00BC47DF" w:rsidRPr="00490618" w:rsidRDefault="00BC47DF" w:rsidP="00490618">
      <w:pPr>
        <w:pStyle w:val="Default"/>
        <w:jc w:val="both"/>
        <w:rPr>
          <w:sz w:val="26"/>
          <w:szCs w:val="26"/>
        </w:rPr>
      </w:pPr>
    </w:p>
    <w:p w:rsidR="00BC47DF" w:rsidRPr="00490618" w:rsidRDefault="00BC47DF" w:rsidP="00490618">
      <w:pPr>
        <w:pStyle w:val="Default"/>
        <w:spacing w:after="14"/>
        <w:jc w:val="both"/>
        <w:rPr>
          <w:sz w:val="26"/>
          <w:szCs w:val="26"/>
        </w:rPr>
      </w:pPr>
      <w:r w:rsidRPr="00490618">
        <w:rPr>
          <w:sz w:val="26"/>
          <w:szCs w:val="26"/>
        </w:rPr>
        <w:t xml:space="preserve">сопровождения участников образовательного процесса; формирование ценностей здоровья и безопасного образа жизни;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w:t>
      </w:r>
    </w:p>
    <w:p w:rsidR="00BC47DF" w:rsidRPr="00490618" w:rsidRDefault="00BC47DF" w:rsidP="00490618">
      <w:pPr>
        <w:pStyle w:val="Default"/>
        <w:jc w:val="both"/>
        <w:rPr>
          <w:sz w:val="26"/>
          <w:szCs w:val="26"/>
        </w:rPr>
      </w:pPr>
      <w:r w:rsidRPr="00490618">
        <w:rPr>
          <w:sz w:val="26"/>
          <w:szCs w:val="26"/>
        </w:rPr>
        <w:lastRenderedPageBreak/>
        <w:t></w:t>
      </w:r>
      <w:r w:rsidRPr="00490618">
        <w:rPr>
          <w:sz w:val="26"/>
          <w:szCs w:val="26"/>
        </w:rPr>
        <w:t xml:space="preserve">вариативность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и развивающая работа). </w:t>
      </w:r>
    </w:p>
    <w:p w:rsidR="00BC47DF" w:rsidRPr="00490618" w:rsidRDefault="00BC47DF" w:rsidP="00490618">
      <w:pPr>
        <w:pStyle w:val="Default"/>
        <w:jc w:val="both"/>
        <w:rPr>
          <w:sz w:val="26"/>
          <w:szCs w:val="26"/>
        </w:rPr>
      </w:pPr>
    </w:p>
    <w:p w:rsidR="00BC47DF" w:rsidRPr="00490618" w:rsidRDefault="00BC47DF" w:rsidP="00490618">
      <w:pPr>
        <w:pStyle w:val="Default"/>
        <w:jc w:val="both"/>
        <w:rPr>
          <w:sz w:val="26"/>
          <w:szCs w:val="26"/>
        </w:rPr>
      </w:pPr>
      <w:r w:rsidRPr="00490618">
        <w:rPr>
          <w:b/>
          <w:bCs/>
          <w:sz w:val="26"/>
          <w:szCs w:val="26"/>
        </w:rPr>
        <w:t xml:space="preserve">3.4.1 Кадровые условия реализации АООП НОО. </w:t>
      </w:r>
    </w:p>
    <w:p w:rsidR="00194EA4" w:rsidRDefault="00BC47DF" w:rsidP="00490618">
      <w:pPr>
        <w:pStyle w:val="Default"/>
        <w:jc w:val="both"/>
        <w:rPr>
          <w:sz w:val="26"/>
          <w:szCs w:val="26"/>
        </w:rPr>
      </w:pPr>
      <w:r w:rsidRPr="00490618">
        <w:rPr>
          <w:sz w:val="26"/>
          <w:szCs w:val="26"/>
        </w:rPr>
        <w:t>Педагогический коллектив школы имеет достаточный профессиона</w:t>
      </w:r>
      <w:r w:rsidR="00235FE1">
        <w:rPr>
          <w:sz w:val="26"/>
          <w:szCs w:val="26"/>
        </w:rPr>
        <w:t xml:space="preserve">льный потенциал и </w:t>
      </w:r>
      <w:r w:rsidR="009D7157" w:rsidRPr="00490618">
        <w:rPr>
          <w:sz w:val="26"/>
          <w:szCs w:val="26"/>
        </w:rPr>
        <w:t xml:space="preserve"> профессиональный опыт, подготовку к решению образовательных задач в воспитании учащихся и готов на достижение новых образовательных результатов</w:t>
      </w:r>
      <w:r w:rsidR="00194EA4">
        <w:rPr>
          <w:sz w:val="26"/>
          <w:szCs w:val="26"/>
        </w:rPr>
        <w:t>.</w:t>
      </w:r>
    </w:p>
    <w:p w:rsidR="00194EA4" w:rsidRDefault="00194EA4" w:rsidP="00490618">
      <w:pPr>
        <w:pStyle w:val="Default"/>
        <w:jc w:val="both"/>
        <w:rPr>
          <w:sz w:val="26"/>
          <w:szCs w:val="26"/>
        </w:rPr>
      </w:pPr>
    </w:p>
    <w:p w:rsidR="009D7157" w:rsidRPr="00490618" w:rsidRDefault="009D7157" w:rsidP="00490618">
      <w:pPr>
        <w:pStyle w:val="Default"/>
        <w:jc w:val="both"/>
        <w:rPr>
          <w:sz w:val="26"/>
          <w:szCs w:val="26"/>
        </w:rPr>
      </w:pPr>
      <w:r w:rsidRPr="00490618">
        <w:rPr>
          <w:b/>
          <w:bCs/>
          <w:sz w:val="26"/>
          <w:szCs w:val="26"/>
        </w:rPr>
        <w:t xml:space="preserve">3.4.2. </w:t>
      </w:r>
      <w:proofErr w:type="spellStart"/>
      <w:r w:rsidRPr="00490618">
        <w:rPr>
          <w:b/>
          <w:bCs/>
          <w:sz w:val="26"/>
          <w:szCs w:val="26"/>
        </w:rPr>
        <w:t>Психологопедагогические</w:t>
      </w:r>
      <w:proofErr w:type="spellEnd"/>
      <w:r w:rsidRPr="00490618">
        <w:rPr>
          <w:b/>
          <w:bCs/>
          <w:sz w:val="26"/>
          <w:szCs w:val="26"/>
        </w:rPr>
        <w:t xml:space="preserve"> условия реализации адаптированной основной образовательной программы </w:t>
      </w:r>
    </w:p>
    <w:p w:rsidR="009D7157" w:rsidRPr="00490618" w:rsidRDefault="009D7157" w:rsidP="00490618">
      <w:pPr>
        <w:pStyle w:val="Default"/>
        <w:jc w:val="both"/>
        <w:rPr>
          <w:color w:val="auto"/>
          <w:sz w:val="26"/>
          <w:szCs w:val="26"/>
        </w:rPr>
      </w:pPr>
    </w:p>
    <w:p w:rsidR="009D7157" w:rsidRPr="00490618" w:rsidRDefault="009D7157" w:rsidP="00490618">
      <w:pPr>
        <w:pStyle w:val="Default"/>
        <w:pageBreakBefore/>
        <w:jc w:val="both"/>
        <w:rPr>
          <w:color w:val="auto"/>
          <w:sz w:val="26"/>
          <w:szCs w:val="26"/>
        </w:rPr>
      </w:pPr>
      <w:r w:rsidRPr="00490618">
        <w:rPr>
          <w:color w:val="auto"/>
          <w:sz w:val="26"/>
          <w:szCs w:val="26"/>
        </w:rPr>
        <w:lastRenderedPageBreak/>
        <w:t xml:space="preserve">Непременным условием реализации требований ФГОС НОО является создание в образовательной организации </w:t>
      </w:r>
      <w:proofErr w:type="spellStart"/>
      <w:r w:rsidRPr="00490618">
        <w:rPr>
          <w:color w:val="auto"/>
          <w:sz w:val="26"/>
          <w:szCs w:val="26"/>
        </w:rPr>
        <w:t>психологопедагогических</w:t>
      </w:r>
      <w:proofErr w:type="spellEnd"/>
      <w:r w:rsidRPr="00490618">
        <w:rPr>
          <w:color w:val="auto"/>
          <w:sz w:val="26"/>
          <w:szCs w:val="26"/>
        </w:rPr>
        <w:t xml:space="preserve"> условий, обеспечивающих: </w:t>
      </w:r>
    </w:p>
    <w:p w:rsidR="009D7157" w:rsidRPr="00490618" w:rsidRDefault="009D7157" w:rsidP="00490618">
      <w:pPr>
        <w:pStyle w:val="Default"/>
        <w:jc w:val="both"/>
        <w:rPr>
          <w:color w:val="auto"/>
          <w:sz w:val="26"/>
          <w:szCs w:val="26"/>
        </w:rPr>
      </w:pPr>
      <w:r w:rsidRPr="00490618">
        <w:rPr>
          <w:color w:val="auto"/>
          <w:sz w:val="26"/>
          <w:szCs w:val="26"/>
        </w:rPr>
        <w:t xml:space="preserve">– преемственность содержания и форм организации образовательной деятельности по отношению к дошкольному образованию с учётом специфики возрастного психофизического развития обучающихся; </w:t>
      </w:r>
    </w:p>
    <w:p w:rsidR="009D7157" w:rsidRPr="00490618" w:rsidRDefault="009D7157" w:rsidP="00490618">
      <w:pPr>
        <w:pStyle w:val="Default"/>
        <w:jc w:val="both"/>
        <w:rPr>
          <w:color w:val="auto"/>
          <w:sz w:val="26"/>
          <w:szCs w:val="26"/>
        </w:rPr>
      </w:pPr>
      <w:r w:rsidRPr="00490618">
        <w:rPr>
          <w:color w:val="auto"/>
          <w:sz w:val="26"/>
          <w:szCs w:val="26"/>
        </w:rPr>
        <w:t xml:space="preserve">– формирование и развитие </w:t>
      </w:r>
      <w:proofErr w:type="spellStart"/>
      <w:r w:rsidRPr="00490618">
        <w:rPr>
          <w:color w:val="auto"/>
          <w:sz w:val="26"/>
          <w:szCs w:val="26"/>
        </w:rPr>
        <w:t>психологопедагогической</w:t>
      </w:r>
      <w:proofErr w:type="spellEnd"/>
      <w:r w:rsidRPr="00490618">
        <w:rPr>
          <w:color w:val="auto"/>
          <w:sz w:val="26"/>
          <w:szCs w:val="26"/>
        </w:rPr>
        <w:t xml:space="preserve"> компетентности участников образовательных отношений; </w:t>
      </w:r>
    </w:p>
    <w:p w:rsidR="009D7157" w:rsidRPr="00490618" w:rsidRDefault="009D7157" w:rsidP="00490618">
      <w:pPr>
        <w:pStyle w:val="Default"/>
        <w:jc w:val="both"/>
        <w:rPr>
          <w:color w:val="auto"/>
          <w:sz w:val="26"/>
          <w:szCs w:val="26"/>
        </w:rPr>
      </w:pPr>
      <w:r w:rsidRPr="00490618">
        <w:rPr>
          <w:color w:val="auto"/>
          <w:sz w:val="26"/>
          <w:szCs w:val="26"/>
        </w:rPr>
        <w:t xml:space="preserve">– вариативность направлений и форм, а также диверсификацию уровней </w:t>
      </w:r>
      <w:proofErr w:type="spellStart"/>
      <w:r w:rsidRPr="00490618">
        <w:rPr>
          <w:color w:val="auto"/>
          <w:sz w:val="26"/>
          <w:szCs w:val="26"/>
        </w:rPr>
        <w:t>психологопедагогического</w:t>
      </w:r>
      <w:proofErr w:type="spellEnd"/>
      <w:r w:rsidRPr="00490618">
        <w:rPr>
          <w:color w:val="auto"/>
          <w:sz w:val="26"/>
          <w:szCs w:val="26"/>
        </w:rPr>
        <w:t xml:space="preserve"> сопровождения участников образовательных отношений; </w:t>
      </w:r>
    </w:p>
    <w:p w:rsidR="009D7157" w:rsidRPr="00490618" w:rsidRDefault="009D7157" w:rsidP="00490618">
      <w:pPr>
        <w:pStyle w:val="Default"/>
        <w:jc w:val="both"/>
        <w:rPr>
          <w:color w:val="auto"/>
          <w:sz w:val="26"/>
          <w:szCs w:val="26"/>
        </w:rPr>
      </w:pPr>
      <w:r w:rsidRPr="00490618">
        <w:rPr>
          <w:color w:val="auto"/>
          <w:sz w:val="26"/>
          <w:szCs w:val="26"/>
        </w:rPr>
        <w:t xml:space="preserve">– дифференциацию и индивидуализацию обучения. </w:t>
      </w:r>
    </w:p>
    <w:p w:rsidR="009D7157" w:rsidRPr="00490618" w:rsidRDefault="009D7157" w:rsidP="00490618">
      <w:pPr>
        <w:pStyle w:val="Default"/>
        <w:jc w:val="both"/>
        <w:rPr>
          <w:color w:val="auto"/>
          <w:sz w:val="26"/>
          <w:szCs w:val="26"/>
        </w:rPr>
      </w:pPr>
      <w:proofErr w:type="spellStart"/>
      <w:r w:rsidRPr="00490618">
        <w:rPr>
          <w:b/>
          <w:bCs/>
          <w:color w:val="auto"/>
          <w:sz w:val="26"/>
          <w:szCs w:val="26"/>
        </w:rPr>
        <w:t>Психологопедагогическое</w:t>
      </w:r>
      <w:proofErr w:type="spellEnd"/>
      <w:r w:rsidRPr="00490618">
        <w:rPr>
          <w:b/>
          <w:bCs/>
          <w:color w:val="auto"/>
          <w:sz w:val="26"/>
          <w:szCs w:val="26"/>
        </w:rPr>
        <w:t xml:space="preserve"> сопровождение участников образовательных отношений на уровне начального общего образования </w:t>
      </w:r>
    </w:p>
    <w:p w:rsidR="009D7157" w:rsidRPr="00490618" w:rsidRDefault="009D7157" w:rsidP="00490618">
      <w:pPr>
        <w:pStyle w:val="Default"/>
        <w:jc w:val="both"/>
        <w:rPr>
          <w:color w:val="auto"/>
          <w:sz w:val="26"/>
          <w:szCs w:val="26"/>
        </w:rPr>
      </w:pPr>
      <w:r w:rsidRPr="00490618">
        <w:rPr>
          <w:color w:val="auto"/>
          <w:sz w:val="26"/>
          <w:szCs w:val="26"/>
        </w:rPr>
        <w:t xml:space="preserve">Можно выделить следующие уровни </w:t>
      </w:r>
      <w:proofErr w:type="spellStart"/>
      <w:r w:rsidRPr="00490618">
        <w:rPr>
          <w:color w:val="auto"/>
          <w:sz w:val="26"/>
          <w:szCs w:val="26"/>
        </w:rPr>
        <w:t>психологопедагогического</w:t>
      </w:r>
      <w:proofErr w:type="spellEnd"/>
      <w:r w:rsidRPr="00490618">
        <w:rPr>
          <w:color w:val="auto"/>
          <w:sz w:val="26"/>
          <w:szCs w:val="26"/>
        </w:rPr>
        <w:t xml:space="preserve"> сопровождения: индивидуальное, групповое, на уровне класса, на уровне образовательной организации. </w:t>
      </w:r>
    </w:p>
    <w:p w:rsidR="009D7157" w:rsidRPr="00490618" w:rsidRDefault="009D7157" w:rsidP="00490618">
      <w:pPr>
        <w:pStyle w:val="Default"/>
        <w:jc w:val="both"/>
        <w:rPr>
          <w:color w:val="auto"/>
          <w:sz w:val="26"/>
          <w:szCs w:val="26"/>
        </w:rPr>
      </w:pPr>
      <w:r w:rsidRPr="00490618">
        <w:rPr>
          <w:color w:val="auto"/>
          <w:sz w:val="26"/>
          <w:szCs w:val="26"/>
        </w:rPr>
        <w:t xml:space="preserve">Основными формами </w:t>
      </w:r>
      <w:proofErr w:type="spellStart"/>
      <w:r w:rsidRPr="00490618">
        <w:rPr>
          <w:color w:val="auto"/>
          <w:sz w:val="26"/>
          <w:szCs w:val="26"/>
        </w:rPr>
        <w:t>психологопедагогического</w:t>
      </w:r>
      <w:proofErr w:type="spellEnd"/>
      <w:r w:rsidRPr="00490618">
        <w:rPr>
          <w:color w:val="auto"/>
          <w:sz w:val="26"/>
          <w:szCs w:val="26"/>
        </w:rPr>
        <w:t xml:space="preserve"> сопровождения являются: </w:t>
      </w:r>
    </w:p>
    <w:p w:rsidR="009D7157" w:rsidRPr="00490618" w:rsidRDefault="009D7157" w:rsidP="00490618">
      <w:pPr>
        <w:pStyle w:val="Default"/>
        <w:jc w:val="both"/>
        <w:rPr>
          <w:color w:val="auto"/>
          <w:sz w:val="26"/>
          <w:szCs w:val="26"/>
        </w:rPr>
      </w:pPr>
      <w:r w:rsidRPr="00490618">
        <w:rPr>
          <w:color w:val="auto"/>
          <w:sz w:val="26"/>
          <w:szCs w:val="26"/>
        </w:rPr>
        <w:t xml:space="preserve">– диагностика, направленная на выявление особенностей статуса школьника. Она может проводиться на этапе знакомства с ребёнком, после зачисления его в школу и в конце каждого учебного года; </w:t>
      </w:r>
    </w:p>
    <w:p w:rsidR="009D7157" w:rsidRPr="00490618" w:rsidRDefault="009D7157" w:rsidP="00490618">
      <w:pPr>
        <w:pStyle w:val="Default"/>
        <w:jc w:val="both"/>
        <w:rPr>
          <w:color w:val="auto"/>
          <w:sz w:val="26"/>
          <w:szCs w:val="26"/>
        </w:rPr>
      </w:pPr>
      <w:r w:rsidRPr="00490618">
        <w:rPr>
          <w:color w:val="auto"/>
          <w:sz w:val="26"/>
          <w:szCs w:val="26"/>
        </w:rPr>
        <w:t>– консультирование педагогов и родителей, которое осуществляется учителем и психолого</w:t>
      </w:r>
      <w:proofErr w:type="gramStart"/>
      <w:r w:rsidRPr="00490618">
        <w:rPr>
          <w:color w:val="auto"/>
          <w:sz w:val="26"/>
          <w:szCs w:val="26"/>
        </w:rPr>
        <w:t>м</w:t>
      </w:r>
      <w:r w:rsidR="00001E32" w:rsidRPr="00490618">
        <w:rPr>
          <w:color w:val="auto"/>
          <w:sz w:val="26"/>
          <w:szCs w:val="26"/>
        </w:rPr>
        <w:t>(</w:t>
      </w:r>
      <w:proofErr w:type="gramEnd"/>
      <w:r w:rsidR="00001E32" w:rsidRPr="00490618">
        <w:rPr>
          <w:color w:val="auto"/>
          <w:sz w:val="26"/>
          <w:szCs w:val="26"/>
        </w:rPr>
        <w:t>по мере возможности)</w:t>
      </w:r>
      <w:r w:rsidRPr="00490618">
        <w:rPr>
          <w:color w:val="auto"/>
          <w:sz w:val="26"/>
          <w:szCs w:val="26"/>
        </w:rPr>
        <w:t xml:space="preserve"> с учётом результатов диагностики, а также администрацией образовательной организации; </w:t>
      </w:r>
    </w:p>
    <w:p w:rsidR="009D7157" w:rsidRPr="00490618" w:rsidRDefault="009D7157" w:rsidP="00490618">
      <w:pPr>
        <w:pStyle w:val="Default"/>
        <w:jc w:val="both"/>
        <w:rPr>
          <w:color w:val="auto"/>
          <w:sz w:val="26"/>
          <w:szCs w:val="26"/>
        </w:rPr>
      </w:pPr>
      <w:r w:rsidRPr="00490618">
        <w:rPr>
          <w:color w:val="auto"/>
          <w:sz w:val="26"/>
          <w:szCs w:val="26"/>
        </w:rPr>
        <w:t xml:space="preserve">– профилактика, экспертиза, развивающая работа, просвещение, коррекционная работа, осуществляемая в течение всего учебного времени. </w:t>
      </w:r>
    </w:p>
    <w:p w:rsidR="009D7157" w:rsidRPr="00490618" w:rsidRDefault="009D7157" w:rsidP="00490618">
      <w:pPr>
        <w:pStyle w:val="Default"/>
        <w:jc w:val="both"/>
        <w:rPr>
          <w:color w:val="auto"/>
          <w:sz w:val="26"/>
          <w:szCs w:val="26"/>
        </w:rPr>
      </w:pPr>
      <w:r w:rsidRPr="00490618">
        <w:rPr>
          <w:color w:val="auto"/>
          <w:sz w:val="26"/>
          <w:szCs w:val="26"/>
        </w:rPr>
        <w:t xml:space="preserve">К основным направлениям </w:t>
      </w:r>
      <w:proofErr w:type="spellStart"/>
      <w:r w:rsidRPr="00490618">
        <w:rPr>
          <w:color w:val="auto"/>
          <w:sz w:val="26"/>
          <w:szCs w:val="26"/>
        </w:rPr>
        <w:t>психологопедагогического</w:t>
      </w:r>
      <w:proofErr w:type="spellEnd"/>
      <w:r w:rsidRPr="00490618">
        <w:rPr>
          <w:color w:val="auto"/>
          <w:sz w:val="26"/>
          <w:szCs w:val="26"/>
        </w:rPr>
        <w:t xml:space="preserve"> сопровождения можно отнести: </w:t>
      </w:r>
    </w:p>
    <w:p w:rsidR="009D7157" w:rsidRPr="00490618" w:rsidRDefault="009D7157" w:rsidP="00490618">
      <w:pPr>
        <w:pStyle w:val="Default"/>
        <w:jc w:val="both"/>
        <w:rPr>
          <w:color w:val="auto"/>
          <w:sz w:val="26"/>
          <w:szCs w:val="26"/>
        </w:rPr>
      </w:pPr>
      <w:r w:rsidRPr="00490618">
        <w:rPr>
          <w:color w:val="auto"/>
          <w:sz w:val="26"/>
          <w:szCs w:val="26"/>
        </w:rPr>
        <w:t xml:space="preserve">– сохранение и укрепление психологического здоровья; </w:t>
      </w:r>
    </w:p>
    <w:p w:rsidR="009D7157" w:rsidRPr="00490618" w:rsidRDefault="009D7157" w:rsidP="00490618">
      <w:pPr>
        <w:pStyle w:val="Default"/>
        <w:jc w:val="both"/>
        <w:rPr>
          <w:color w:val="auto"/>
          <w:sz w:val="26"/>
          <w:szCs w:val="26"/>
        </w:rPr>
      </w:pPr>
      <w:r w:rsidRPr="00490618">
        <w:rPr>
          <w:color w:val="auto"/>
          <w:sz w:val="26"/>
          <w:szCs w:val="26"/>
        </w:rPr>
        <w:t xml:space="preserve">– мониторинг возможностей и способностей обучающихся; </w:t>
      </w:r>
    </w:p>
    <w:p w:rsidR="009D7157" w:rsidRPr="00490618" w:rsidRDefault="009D7157" w:rsidP="00490618">
      <w:pPr>
        <w:pStyle w:val="Default"/>
        <w:jc w:val="both"/>
        <w:rPr>
          <w:color w:val="auto"/>
          <w:sz w:val="26"/>
          <w:szCs w:val="26"/>
        </w:rPr>
      </w:pPr>
      <w:r w:rsidRPr="00490618">
        <w:rPr>
          <w:color w:val="auto"/>
          <w:sz w:val="26"/>
          <w:szCs w:val="26"/>
        </w:rPr>
        <w:t xml:space="preserve">– </w:t>
      </w:r>
      <w:proofErr w:type="spellStart"/>
      <w:r w:rsidRPr="00490618">
        <w:rPr>
          <w:color w:val="auto"/>
          <w:sz w:val="26"/>
          <w:szCs w:val="26"/>
        </w:rPr>
        <w:t>психологопедагогическую</w:t>
      </w:r>
      <w:proofErr w:type="spellEnd"/>
      <w:r w:rsidRPr="00490618">
        <w:rPr>
          <w:color w:val="auto"/>
          <w:sz w:val="26"/>
          <w:szCs w:val="26"/>
        </w:rPr>
        <w:t xml:space="preserve"> поддержку участников олимпиадного движения; </w:t>
      </w:r>
    </w:p>
    <w:p w:rsidR="009D7157" w:rsidRPr="00490618" w:rsidRDefault="009D7157" w:rsidP="00490618">
      <w:pPr>
        <w:pStyle w:val="Default"/>
        <w:jc w:val="both"/>
        <w:rPr>
          <w:color w:val="auto"/>
          <w:sz w:val="26"/>
          <w:szCs w:val="26"/>
        </w:rPr>
      </w:pPr>
      <w:r w:rsidRPr="00490618">
        <w:rPr>
          <w:color w:val="auto"/>
          <w:sz w:val="26"/>
          <w:szCs w:val="26"/>
        </w:rPr>
        <w:t xml:space="preserve">– формирование у </w:t>
      </w:r>
      <w:proofErr w:type="gramStart"/>
      <w:r w:rsidRPr="00490618">
        <w:rPr>
          <w:color w:val="auto"/>
          <w:sz w:val="26"/>
          <w:szCs w:val="26"/>
        </w:rPr>
        <w:t>обучающихся</w:t>
      </w:r>
      <w:proofErr w:type="gramEnd"/>
      <w:r w:rsidRPr="00490618">
        <w:rPr>
          <w:color w:val="auto"/>
          <w:sz w:val="26"/>
          <w:szCs w:val="26"/>
        </w:rPr>
        <w:t xml:space="preserve"> ценности здоровья и безопасного образа жизни; </w:t>
      </w:r>
    </w:p>
    <w:p w:rsidR="009D7157" w:rsidRPr="00490618" w:rsidRDefault="009D7157" w:rsidP="00490618">
      <w:pPr>
        <w:pStyle w:val="Default"/>
        <w:jc w:val="both"/>
        <w:rPr>
          <w:color w:val="auto"/>
          <w:sz w:val="26"/>
          <w:szCs w:val="26"/>
        </w:rPr>
      </w:pPr>
      <w:r w:rsidRPr="00490618">
        <w:rPr>
          <w:color w:val="auto"/>
          <w:sz w:val="26"/>
          <w:szCs w:val="26"/>
        </w:rPr>
        <w:t xml:space="preserve">– развитие экологической культуры; </w:t>
      </w:r>
    </w:p>
    <w:p w:rsidR="009D7157" w:rsidRPr="00490618" w:rsidRDefault="009D7157" w:rsidP="00490618">
      <w:pPr>
        <w:pStyle w:val="Default"/>
        <w:jc w:val="both"/>
        <w:rPr>
          <w:color w:val="auto"/>
          <w:sz w:val="26"/>
          <w:szCs w:val="26"/>
        </w:rPr>
      </w:pPr>
      <w:r w:rsidRPr="00490618">
        <w:rPr>
          <w:color w:val="auto"/>
          <w:sz w:val="26"/>
          <w:szCs w:val="26"/>
        </w:rPr>
        <w:t xml:space="preserve">– выявление и поддержку детей с особыми образовательными потребностями; </w:t>
      </w:r>
    </w:p>
    <w:p w:rsidR="009D7157" w:rsidRPr="00490618" w:rsidRDefault="009D7157" w:rsidP="00490618">
      <w:pPr>
        <w:pStyle w:val="Default"/>
        <w:jc w:val="both"/>
        <w:rPr>
          <w:color w:val="auto"/>
          <w:sz w:val="26"/>
          <w:szCs w:val="26"/>
        </w:rPr>
      </w:pPr>
      <w:r w:rsidRPr="00490618">
        <w:rPr>
          <w:color w:val="auto"/>
          <w:sz w:val="26"/>
          <w:szCs w:val="26"/>
        </w:rPr>
        <w:t xml:space="preserve">– формирование коммуникативных навыков в разновозрастной среде и среде сверстников; </w:t>
      </w:r>
    </w:p>
    <w:p w:rsidR="009D7157" w:rsidRPr="00490618" w:rsidRDefault="009D7157" w:rsidP="00490618">
      <w:pPr>
        <w:pStyle w:val="Default"/>
        <w:jc w:val="both"/>
        <w:rPr>
          <w:sz w:val="26"/>
          <w:szCs w:val="26"/>
        </w:rPr>
      </w:pPr>
      <w:r w:rsidRPr="00490618">
        <w:rPr>
          <w:color w:val="auto"/>
          <w:sz w:val="26"/>
          <w:szCs w:val="26"/>
        </w:rPr>
        <w:t xml:space="preserve">– </w:t>
      </w:r>
      <w:proofErr w:type="spellStart"/>
      <w:r w:rsidRPr="00490618">
        <w:rPr>
          <w:color w:val="auto"/>
          <w:sz w:val="26"/>
          <w:szCs w:val="26"/>
        </w:rPr>
        <w:t>поддержку</w:t>
      </w:r>
      <w:r w:rsidRPr="00490618">
        <w:rPr>
          <w:sz w:val="26"/>
          <w:szCs w:val="26"/>
        </w:rPr>
        <w:t>детских</w:t>
      </w:r>
      <w:proofErr w:type="spellEnd"/>
      <w:r w:rsidRPr="00490618">
        <w:rPr>
          <w:sz w:val="26"/>
          <w:szCs w:val="26"/>
        </w:rPr>
        <w:t xml:space="preserve"> объединений и ученического самоуправления; </w:t>
      </w:r>
    </w:p>
    <w:p w:rsidR="00BC47DF" w:rsidRPr="00490618" w:rsidRDefault="009D7157" w:rsidP="00490618">
      <w:pPr>
        <w:jc w:val="both"/>
        <w:rPr>
          <w:rFonts w:ascii="Times New Roman" w:hAnsi="Times New Roman" w:cs="Times New Roman"/>
          <w:sz w:val="26"/>
          <w:szCs w:val="26"/>
        </w:rPr>
      </w:pPr>
      <w:r w:rsidRPr="00490618">
        <w:rPr>
          <w:rFonts w:ascii="Times New Roman" w:hAnsi="Times New Roman" w:cs="Times New Roman"/>
          <w:sz w:val="26"/>
          <w:szCs w:val="26"/>
        </w:rPr>
        <w:t>– выявление и поддержку лиц, проявивших выдающиеся способности</w:t>
      </w:r>
    </w:p>
    <w:p w:rsidR="009D7157" w:rsidRPr="00490618" w:rsidRDefault="009D7157" w:rsidP="00490618">
      <w:pPr>
        <w:pStyle w:val="Default"/>
        <w:jc w:val="both"/>
        <w:rPr>
          <w:sz w:val="26"/>
          <w:szCs w:val="26"/>
        </w:rPr>
      </w:pPr>
    </w:p>
    <w:p w:rsidR="009D7157" w:rsidRPr="00490618" w:rsidRDefault="009D7157" w:rsidP="00490618">
      <w:pPr>
        <w:pStyle w:val="Default"/>
        <w:jc w:val="both"/>
        <w:rPr>
          <w:sz w:val="26"/>
          <w:szCs w:val="26"/>
        </w:rPr>
      </w:pPr>
      <w:r w:rsidRPr="00490618">
        <w:rPr>
          <w:b/>
          <w:bCs/>
          <w:sz w:val="26"/>
          <w:szCs w:val="26"/>
        </w:rPr>
        <w:t xml:space="preserve">3.4.3 Финансовое обеспечение реализации ООП НОО </w:t>
      </w:r>
    </w:p>
    <w:p w:rsidR="009D7157" w:rsidRPr="00490618" w:rsidRDefault="009D7157" w:rsidP="00490618">
      <w:pPr>
        <w:pStyle w:val="Default"/>
        <w:jc w:val="both"/>
        <w:rPr>
          <w:sz w:val="26"/>
          <w:szCs w:val="26"/>
        </w:rPr>
      </w:pPr>
      <w:r w:rsidRPr="00490618">
        <w:rPr>
          <w:b/>
          <w:bCs/>
          <w:sz w:val="26"/>
          <w:szCs w:val="26"/>
        </w:rPr>
        <w:t xml:space="preserve">Финансовое обеспечение </w:t>
      </w:r>
      <w:r w:rsidRPr="00490618">
        <w:rPr>
          <w:sz w:val="26"/>
          <w:szCs w:val="26"/>
        </w:rPr>
        <w:t xml:space="preserve">реализации адаптированной основной образовательной программы начального общего образования опирается на исполнение расходных обязательств, обеспечивающих конституционное право граждан на бесплатное и </w:t>
      </w:r>
      <w:r w:rsidRPr="00490618">
        <w:rPr>
          <w:sz w:val="26"/>
          <w:szCs w:val="26"/>
        </w:rPr>
        <w:lastRenderedPageBreak/>
        <w:t xml:space="preserve">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w:t>
      </w:r>
    </w:p>
    <w:p w:rsidR="009D7157" w:rsidRPr="00490618" w:rsidRDefault="009D7157" w:rsidP="00490618">
      <w:pPr>
        <w:jc w:val="both"/>
        <w:rPr>
          <w:rFonts w:ascii="Times New Roman" w:hAnsi="Times New Roman" w:cs="Times New Roman"/>
          <w:sz w:val="26"/>
          <w:szCs w:val="26"/>
        </w:rPr>
      </w:pPr>
      <w:r w:rsidRPr="00490618">
        <w:rPr>
          <w:rFonts w:ascii="Times New Roman" w:hAnsi="Times New Roman" w:cs="Times New Roman"/>
          <w:sz w:val="26"/>
          <w:szCs w:val="26"/>
        </w:rPr>
        <w:t>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w:t>
      </w:r>
    </w:p>
    <w:p w:rsidR="009D7157" w:rsidRPr="00490618" w:rsidRDefault="009D7157" w:rsidP="00490618">
      <w:pPr>
        <w:pStyle w:val="Default"/>
        <w:jc w:val="both"/>
        <w:rPr>
          <w:b/>
          <w:bCs/>
          <w:sz w:val="26"/>
          <w:szCs w:val="26"/>
        </w:rPr>
      </w:pPr>
      <w:r w:rsidRPr="00490618">
        <w:rPr>
          <w:b/>
          <w:bCs/>
          <w:sz w:val="26"/>
          <w:szCs w:val="26"/>
        </w:rPr>
        <w:t xml:space="preserve">3.4.4. Материально-технические условия реализации основной образовательной программы </w:t>
      </w:r>
    </w:p>
    <w:p w:rsidR="00AB4472" w:rsidRPr="00490618" w:rsidRDefault="00AB4472" w:rsidP="00490618">
      <w:pPr>
        <w:pStyle w:val="Default"/>
        <w:jc w:val="both"/>
        <w:rPr>
          <w:b/>
          <w:bCs/>
          <w:sz w:val="26"/>
          <w:szCs w:val="26"/>
        </w:rPr>
      </w:pPr>
    </w:p>
    <w:p w:rsidR="00AB4472" w:rsidRPr="00490618" w:rsidRDefault="00AB4472" w:rsidP="00490618">
      <w:pPr>
        <w:widowControl w:val="0"/>
        <w:spacing w:after="0" w:line="360" w:lineRule="auto"/>
        <w:ind w:firstLine="567"/>
        <w:contextualSpacing/>
        <w:jc w:val="both"/>
        <w:rPr>
          <w:rFonts w:ascii="Times New Roman" w:hAnsi="Times New Roman" w:cs="Times New Roman"/>
          <w:kern w:val="2"/>
          <w:sz w:val="26"/>
          <w:szCs w:val="26"/>
        </w:rPr>
      </w:pPr>
      <w:r w:rsidRPr="00490618">
        <w:rPr>
          <w:rFonts w:ascii="Times New Roman" w:hAnsi="Times New Roman" w:cs="Times New Roman"/>
          <w:kern w:val="2"/>
          <w:sz w:val="26"/>
          <w:szCs w:val="26"/>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AB4472" w:rsidRPr="00490618" w:rsidRDefault="00AB4472" w:rsidP="00490618">
      <w:pPr>
        <w:widowControl w:val="0"/>
        <w:spacing w:after="0" w:line="360" w:lineRule="auto"/>
        <w:ind w:firstLine="567"/>
        <w:contextualSpacing/>
        <w:jc w:val="both"/>
        <w:rPr>
          <w:rFonts w:ascii="Times New Roman" w:hAnsi="Times New Roman" w:cs="Times New Roman"/>
          <w:kern w:val="2"/>
          <w:sz w:val="26"/>
          <w:szCs w:val="26"/>
        </w:rPr>
      </w:pPr>
      <w:r w:rsidRPr="00490618">
        <w:rPr>
          <w:rFonts w:ascii="Times New Roman" w:hAnsi="Times New Roman" w:cs="Times New Roman"/>
          <w:kern w:val="2"/>
          <w:sz w:val="26"/>
          <w:szCs w:val="26"/>
        </w:rPr>
        <w:t>Общеобразовательные программы реализуются образовательной организацией как самостоятельно, так и посредством сетевых форм.</w:t>
      </w:r>
    </w:p>
    <w:p w:rsidR="00AB4472" w:rsidRPr="00490618" w:rsidRDefault="00AB4472" w:rsidP="00490618">
      <w:pPr>
        <w:widowControl w:val="0"/>
        <w:spacing w:after="0" w:line="360" w:lineRule="auto"/>
        <w:ind w:firstLine="567"/>
        <w:contextualSpacing/>
        <w:jc w:val="both"/>
        <w:rPr>
          <w:rFonts w:ascii="Times New Roman" w:hAnsi="Times New Roman" w:cs="Times New Roman"/>
          <w:kern w:val="2"/>
          <w:sz w:val="26"/>
          <w:szCs w:val="26"/>
        </w:rPr>
      </w:pPr>
      <w:r w:rsidRPr="00490618">
        <w:rPr>
          <w:rFonts w:ascii="Times New Roman" w:hAnsi="Times New Roman" w:cs="Times New Roman"/>
          <w:kern w:val="2"/>
          <w:sz w:val="26"/>
          <w:szCs w:val="26"/>
        </w:rPr>
        <w:t xml:space="preserve">Для реализации несколькими организациями основной образовательной программы для </w:t>
      </w:r>
      <w:proofErr w:type="gramStart"/>
      <w:r w:rsidRPr="00490618">
        <w:rPr>
          <w:rFonts w:ascii="Times New Roman" w:hAnsi="Times New Roman" w:cs="Times New Roman"/>
          <w:kern w:val="2"/>
          <w:sz w:val="26"/>
          <w:szCs w:val="26"/>
        </w:rPr>
        <w:t>обучающихся</w:t>
      </w:r>
      <w:proofErr w:type="gramEnd"/>
      <w:r w:rsidRPr="00490618">
        <w:rPr>
          <w:rFonts w:ascii="Times New Roman" w:hAnsi="Times New Roman" w:cs="Times New Roman"/>
          <w:kern w:val="2"/>
          <w:sz w:val="26"/>
          <w:szCs w:val="26"/>
        </w:rPr>
        <w:t xml:space="preserve">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AB4472" w:rsidRPr="00490618" w:rsidRDefault="00AB4472" w:rsidP="00490618">
      <w:pPr>
        <w:pStyle w:val="Default"/>
        <w:jc w:val="both"/>
        <w:rPr>
          <w:sz w:val="26"/>
          <w:szCs w:val="26"/>
        </w:rPr>
      </w:pPr>
      <w:proofErr w:type="gramStart"/>
      <w:r w:rsidRPr="00490618">
        <w:rPr>
          <w:kern w:val="2"/>
          <w:sz w:val="26"/>
          <w:szCs w:val="26"/>
        </w:rPr>
        <w:t>В организациях, осуществляющих реализацию основной образовательной программы начального общего образования и программы коррекционной работы для обучающихся, должны быть созданы условия для функционирования современной информационно-образовательной среды, включающей электронные информационные</w:t>
      </w:r>
      <w:proofErr w:type="gramEnd"/>
    </w:p>
    <w:p w:rsidR="009D7157" w:rsidRPr="00490618" w:rsidRDefault="009D7157" w:rsidP="00490618">
      <w:pPr>
        <w:jc w:val="both"/>
        <w:rPr>
          <w:rFonts w:ascii="Times New Roman" w:hAnsi="Times New Roman" w:cs="Times New Roman"/>
          <w:b/>
          <w:bCs/>
          <w:sz w:val="26"/>
          <w:szCs w:val="26"/>
        </w:rPr>
      </w:pPr>
      <w:r w:rsidRPr="00490618">
        <w:rPr>
          <w:rFonts w:ascii="Times New Roman" w:hAnsi="Times New Roman" w:cs="Times New Roman"/>
          <w:b/>
          <w:bCs/>
          <w:sz w:val="26"/>
          <w:szCs w:val="26"/>
        </w:rPr>
        <w:t>3.4.5. Информационно-методические условия реализации АООП НОО</w:t>
      </w:r>
    </w:p>
    <w:p w:rsidR="009D7157" w:rsidRPr="00490618" w:rsidRDefault="009D7157" w:rsidP="00490618">
      <w:pPr>
        <w:pStyle w:val="Default"/>
        <w:jc w:val="both"/>
        <w:rPr>
          <w:sz w:val="26"/>
          <w:szCs w:val="26"/>
        </w:rPr>
      </w:pPr>
      <w:r w:rsidRPr="00490618">
        <w:rPr>
          <w:sz w:val="26"/>
          <w:szCs w:val="26"/>
        </w:rPr>
        <w:t xml:space="preserve">В соответствии с требованиями Стандарта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w:t>
      </w:r>
    </w:p>
    <w:p w:rsidR="009D7157" w:rsidRPr="00490618" w:rsidRDefault="009D7157" w:rsidP="00490618">
      <w:pPr>
        <w:pStyle w:val="Default"/>
        <w:jc w:val="both"/>
        <w:rPr>
          <w:sz w:val="26"/>
          <w:szCs w:val="26"/>
        </w:rPr>
      </w:pPr>
      <w:proofErr w:type="gramStart"/>
      <w:r w:rsidRPr="00490618">
        <w:rPr>
          <w:b/>
          <w:bCs/>
          <w:sz w:val="26"/>
          <w:szCs w:val="26"/>
        </w:rPr>
        <w:t xml:space="preserve">Под информационно-образовательной средой (или ИОС) </w:t>
      </w:r>
      <w:r w:rsidRPr="00490618">
        <w:rPr>
          <w:sz w:val="26"/>
          <w:szCs w:val="26"/>
        </w:rPr>
        <w:t xml:space="preserve">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w:t>
      </w:r>
      <w:r w:rsidRPr="00490618">
        <w:rPr>
          <w:sz w:val="26"/>
          <w:szCs w:val="26"/>
        </w:rPr>
        <w:lastRenderedPageBreak/>
        <w:t xml:space="preserve">профессиональных задач с применением информационно-коммуникационных технологий (ИКТ-компетентность), наличие служб поддержки применения ИКТ. </w:t>
      </w:r>
      <w:proofErr w:type="gramEnd"/>
    </w:p>
    <w:p w:rsidR="009D7157" w:rsidRPr="00490618" w:rsidRDefault="009D7157" w:rsidP="00490618">
      <w:pPr>
        <w:pStyle w:val="Default"/>
        <w:jc w:val="both"/>
        <w:rPr>
          <w:sz w:val="26"/>
          <w:szCs w:val="26"/>
        </w:rPr>
      </w:pPr>
      <w:r w:rsidRPr="00490618">
        <w:rPr>
          <w:b/>
          <w:bCs/>
          <w:i/>
          <w:iCs/>
          <w:sz w:val="26"/>
          <w:szCs w:val="26"/>
        </w:rPr>
        <w:t xml:space="preserve">Необходимое для использования ИКТ оборудование </w:t>
      </w:r>
      <w:r w:rsidRPr="00490618">
        <w:rPr>
          <w:sz w:val="26"/>
          <w:szCs w:val="26"/>
        </w:rPr>
        <w:t xml:space="preserve">должно отвечать современным требованиям и обеспечивать использование ИКТ: </w:t>
      </w:r>
    </w:p>
    <w:p w:rsidR="009D7157" w:rsidRPr="00490618" w:rsidRDefault="009D7157" w:rsidP="00490618">
      <w:pPr>
        <w:pStyle w:val="Default"/>
        <w:jc w:val="both"/>
        <w:rPr>
          <w:sz w:val="26"/>
          <w:szCs w:val="26"/>
        </w:rPr>
      </w:pPr>
      <w:r w:rsidRPr="00490618">
        <w:rPr>
          <w:sz w:val="26"/>
          <w:szCs w:val="26"/>
        </w:rPr>
        <w:t xml:space="preserve">— в учебной деятельности; </w:t>
      </w:r>
    </w:p>
    <w:p w:rsidR="009D7157" w:rsidRPr="00490618" w:rsidRDefault="009D7157" w:rsidP="00490618">
      <w:pPr>
        <w:pStyle w:val="Default"/>
        <w:jc w:val="both"/>
        <w:rPr>
          <w:sz w:val="26"/>
          <w:szCs w:val="26"/>
        </w:rPr>
      </w:pPr>
      <w:r w:rsidRPr="00490618">
        <w:rPr>
          <w:sz w:val="26"/>
          <w:szCs w:val="26"/>
        </w:rPr>
        <w:t xml:space="preserve">— во внеурочной деятельности; </w:t>
      </w:r>
    </w:p>
    <w:p w:rsidR="009D7157" w:rsidRPr="00490618" w:rsidRDefault="009D7157" w:rsidP="00490618">
      <w:pPr>
        <w:pStyle w:val="Default"/>
        <w:jc w:val="both"/>
        <w:rPr>
          <w:sz w:val="26"/>
          <w:szCs w:val="26"/>
        </w:rPr>
      </w:pPr>
      <w:r w:rsidRPr="00490618">
        <w:rPr>
          <w:sz w:val="26"/>
          <w:szCs w:val="26"/>
        </w:rPr>
        <w:t xml:space="preserve">— в исследовательской и проектной деятельности; </w:t>
      </w:r>
    </w:p>
    <w:p w:rsidR="009D7157" w:rsidRPr="00490618" w:rsidRDefault="009D7157" w:rsidP="00490618">
      <w:pPr>
        <w:pStyle w:val="Default"/>
        <w:jc w:val="both"/>
        <w:rPr>
          <w:sz w:val="26"/>
          <w:szCs w:val="26"/>
        </w:rPr>
      </w:pPr>
      <w:r w:rsidRPr="00490618">
        <w:rPr>
          <w:sz w:val="26"/>
          <w:szCs w:val="26"/>
        </w:rPr>
        <w:t xml:space="preserve">— при измерении, контроле и оценке результатов образования; </w:t>
      </w:r>
    </w:p>
    <w:p w:rsidR="00001E32" w:rsidRPr="00490618" w:rsidRDefault="009D7157" w:rsidP="00490618">
      <w:pPr>
        <w:jc w:val="both"/>
        <w:rPr>
          <w:rFonts w:ascii="Times New Roman" w:hAnsi="Times New Roman" w:cs="Times New Roman"/>
          <w:sz w:val="26"/>
          <w:szCs w:val="26"/>
        </w:rPr>
      </w:pPr>
      <w:r w:rsidRPr="00490618">
        <w:rPr>
          <w:rFonts w:ascii="Times New Roman" w:hAnsi="Times New Roman" w:cs="Times New Roman"/>
          <w:sz w:val="26"/>
          <w:szCs w:val="26"/>
        </w:rPr>
        <w:t xml:space="preserve">— в административной деятельности, включая дистанционное взаимодействие всех участников образовательной деятельности, в том числе в рамках дистанционного образования, а также дистанционное взаимодействие школы с другими организациями социальной сферы и органами управления. </w:t>
      </w:r>
      <w:r w:rsidR="00001E32" w:rsidRPr="00490618">
        <w:rPr>
          <w:rFonts w:ascii="Times New Roman" w:hAnsi="Times New Roman" w:cs="Times New Roman"/>
          <w:sz w:val="26"/>
          <w:szCs w:val="26"/>
        </w:rPr>
        <w:t>Образовательным учреждением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Стандарта.</w:t>
      </w:r>
    </w:p>
    <w:p w:rsidR="009D7157" w:rsidRPr="00490618" w:rsidRDefault="009D7157" w:rsidP="00490618">
      <w:pPr>
        <w:pStyle w:val="Default"/>
        <w:jc w:val="both"/>
        <w:rPr>
          <w:sz w:val="26"/>
          <w:szCs w:val="26"/>
        </w:rPr>
      </w:pPr>
    </w:p>
    <w:sectPr w:rsidR="009D7157" w:rsidRPr="00490618" w:rsidSect="00BF64BA">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92B" w:rsidRDefault="0009592B" w:rsidP="00AB4472">
      <w:pPr>
        <w:spacing w:after="0" w:line="240" w:lineRule="auto"/>
      </w:pPr>
      <w:r>
        <w:separator/>
      </w:r>
    </w:p>
  </w:endnote>
  <w:endnote w:type="continuationSeparator" w:id="0">
    <w:p w:rsidR="0009592B" w:rsidRDefault="0009592B" w:rsidP="00AB4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DejaVu Sans">
    <w:charset w:val="CC"/>
    <w:family w:val="swiss"/>
    <w:pitch w:val="variable"/>
    <w:sig w:usb0="E7002EFF" w:usb1="D200FDFF" w:usb2="0A246029" w:usb3="00000000" w:csb0="000001FF" w:csb1="00000000"/>
  </w:font>
  <w:font w:name="font220">
    <w:altName w:val="MS Mincho"/>
    <w:charset w:val="80"/>
    <w:family w:val="auto"/>
    <w:pitch w:val="variable"/>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EA4" w:rsidRDefault="00194EA4">
    <w:pPr>
      <w:pStyle w:val="af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825757"/>
      <w:docPartObj>
        <w:docPartGallery w:val="Page Numbers (Bottom of Page)"/>
        <w:docPartUnique/>
      </w:docPartObj>
    </w:sdtPr>
    <w:sdtContent>
      <w:p w:rsidR="00194EA4" w:rsidRDefault="00194EA4">
        <w:pPr>
          <w:pStyle w:val="af8"/>
          <w:jc w:val="right"/>
        </w:pPr>
        <w:fldSimple w:instr="PAGE   \* MERGEFORMAT">
          <w:r>
            <w:rPr>
              <w:noProof/>
            </w:rPr>
            <w:t>1</w:t>
          </w:r>
        </w:fldSimple>
      </w:p>
    </w:sdtContent>
  </w:sdt>
  <w:p w:rsidR="00194EA4" w:rsidRDefault="00194EA4">
    <w:pPr>
      <w:pStyle w:val="a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EA4" w:rsidRDefault="00194EA4">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92B" w:rsidRDefault="0009592B" w:rsidP="00AB4472">
      <w:pPr>
        <w:spacing w:after="0" w:line="240" w:lineRule="auto"/>
      </w:pPr>
      <w:r>
        <w:separator/>
      </w:r>
    </w:p>
  </w:footnote>
  <w:footnote w:type="continuationSeparator" w:id="0">
    <w:p w:rsidR="0009592B" w:rsidRDefault="0009592B" w:rsidP="00AB4472">
      <w:pPr>
        <w:spacing w:after="0" w:line="240" w:lineRule="auto"/>
      </w:pPr>
      <w:r>
        <w:continuationSeparator/>
      </w:r>
    </w:p>
  </w:footnote>
  <w:footnote w:id="1">
    <w:p w:rsidR="0009592B" w:rsidRPr="00412079" w:rsidRDefault="0009592B" w:rsidP="00900C27">
      <w:pPr>
        <w:pStyle w:val="af4"/>
        <w:ind w:firstLine="0"/>
        <w:rPr>
          <w:rFonts w:asciiTheme="minorHAnsi" w:hAnsiTheme="minorHAnsi"/>
        </w:rPr>
      </w:pPr>
    </w:p>
    <w:p w:rsidR="0009592B" w:rsidRDefault="0009592B" w:rsidP="00900C27">
      <w:pPr>
        <w:pStyle w:val="af4"/>
      </w:pPr>
    </w:p>
  </w:footnote>
  <w:footnote w:id="2">
    <w:p w:rsidR="0009592B" w:rsidRPr="004B4FBB" w:rsidRDefault="0009592B" w:rsidP="00900C27">
      <w:pPr>
        <w:pStyle w:val="af4"/>
        <w:spacing w:line="240" w:lineRule="auto"/>
        <w:ind w:firstLine="454"/>
        <w:rPr>
          <w:rFonts w:ascii="Times New Roman" w:hAnsi="Times New Roman"/>
          <w:sz w:val="20"/>
          <w:szCs w:val="20"/>
        </w:rPr>
      </w:pPr>
      <w:r w:rsidRPr="004B4FBB">
        <w:rPr>
          <w:rFonts w:ascii="Times New Roman" w:hAnsi="Times New Roman"/>
          <w:sz w:val="20"/>
          <w:szCs w:val="20"/>
          <w:vertAlign w:val="superscript"/>
        </w:rPr>
        <w:footnoteRef/>
      </w:r>
      <w:r w:rsidRPr="004B4FBB">
        <w:rPr>
          <w:rFonts w:ascii="Times New Roman" w:eastAsia="MS Mincho" w:hAnsi="Times New Roman"/>
          <w:sz w:val="20"/>
          <w:szCs w:val="20"/>
        </w:rPr>
        <w:t> </w:t>
      </w:r>
      <w:r w:rsidRPr="004B4FBB">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sz w:val="20"/>
          <w:szCs w:val="20"/>
        </w:rPr>
        <w:t> </w:t>
      </w:r>
      <w:r w:rsidRPr="004B4FBB">
        <w:rPr>
          <w:rFonts w:ascii="Times New Roman" w:hAnsi="Times New Roman"/>
          <w:sz w:val="20"/>
          <w:szCs w:val="20"/>
        </w:rPr>
        <w:t xml:space="preserve">др.), материалы, используемые в </w:t>
      </w:r>
      <w:proofErr w:type="spellStart"/>
      <w:r w:rsidRPr="004B4FBB">
        <w:rPr>
          <w:rFonts w:ascii="Times New Roman" w:hAnsi="Times New Roman"/>
          <w:sz w:val="20"/>
          <w:szCs w:val="20"/>
        </w:rPr>
        <w:t>декоративно­прикладном</w:t>
      </w:r>
      <w:proofErr w:type="spellEnd"/>
      <w:r w:rsidRPr="004B4FBB">
        <w:rPr>
          <w:rFonts w:ascii="Times New Roman" w:hAnsi="Times New Roman"/>
          <w:sz w:val="20"/>
          <w:szCs w:val="20"/>
        </w:rPr>
        <w:t xml:space="preserve"> творчестве региона, в котором проживают школьники.</w:t>
      </w:r>
    </w:p>
  </w:footnote>
  <w:footnote w:id="3">
    <w:p w:rsidR="0009592B" w:rsidRDefault="0009592B" w:rsidP="00AB4472">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EA4" w:rsidRDefault="00194EA4">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EA4" w:rsidRDefault="00194EA4">
    <w:pPr>
      <w:pStyle w:val="af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EA4" w:rsidRDefault="00194EA4">
    <w:pPr>
      <w:pStyle w:val="af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858146"/>
      <w:docPartObj>
        <w:docPartGallery w:val="Page Numbers (Top of Page)"/>
        <w:docPartUnique/>
      </w:docPartObj>
    </w:sdtPr>
    <w:sdtContent>
      <w:p w:rsidR="0009592B" w:rsidRDefault="0009592B">
        <w:pPr>
          <w:pStyle w:val="af6"/>
          <w:jc w:val="center"/>
        </w:pPr>
        <w:fldSimple w:instr="PAGE   \* MERGEFORMAT">
          <w:r w:rsidR="00194EA4">
            <w:rPr>
              <w:noProof/>
            </w:rPr>
            <w:t>2</w:t>
          </w:r>
        </w:fldSimple>
      </w:p>
    </w:sdtContent>
  </w:sdt>
  <w:p w:rsidR="0009592B" w:rsidRDefault="0009592B">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4">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5">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8">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9">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25"/>
    <w:multiLevelType w:val="multilevel"/>
    <w:tmpl w:val="00000025"/>
    <w:lvl w:ilvl="0">
      <w:numFmt w:val="bullet"/>
      <w:lvlText w:val=""/>
      <w:lvlJc w:val="left"/>
      <w:pPr>
        <w:tabs>
          <w:tab w:val="num" w:pos="0"/>
        </w:tabs>
        <w:ind w:left="0" w:firstLine="0"/>
      </w:pPr>
      <w:rPr>
        <w:rFonts w:ascii="Symbol" w:hAnsi="Symbol" w:cs="Symbol" w:hint="default"/>
        <w:caps w:val="0"/>
        <w:smallCaps w:val="0"/>
        <w:sz w:val="28"/>
        <w:szCs w:val="28"/>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caps w:val="0"/>
        <w:smallCaps w:val="0"/>
        <w:sz w:val="28"/>
        <w:szCs w:val="28"/>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caps w:val="0"/>
        <w:smallCaps w:val="0"/>
        <w:sz w:val="28"/>
        <w:szCs w:val="28"/>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1">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2">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3">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4">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5">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6">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1604377"/>
    <w:multiLevelType w:val="hybridMultilevel"/>
    <w:tmpl w:val="EEBE7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1C268D"/>
    <w:multiLevelType w:val="hybridMultilevel"/>
    <w:tmpl w:val="42AE73D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21BC61A5"/>
    <w:multiLevelType w:val="hybridMultilevel"/>
    <w:tmpl w:val="848A49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F37F83"/>
    <w:multiLevelType w:val="hybridMultilevel"/>
    <w:tmpl w:val="754EBF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35A42568"/>
    <w:multiLevelType w:val="hybridMultilevel"/>
    <w:tmpl w:val="5F6E75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8106C60"/>
    <w:multiLevelType w:val="hybridMultilevel"/>
    <w:tmpl w:val="BEA076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471448"/>
    <w:multiLevelType w:val="singleLevel"/>
    <w:tmpl w:val="00000012"/>
    <w:lvl w:ilvl="0">
      <w:start w:val="1"/>
      <w:numFmt w:val="decimal"/>
      <w:lvlText w:val="%1)"/>
      <w:lvlJc w:val="left"/>
      <w:pPr>
        <w:tabs>
          <w:tab w:val="num" w:pos="1165"/>
        </w:tabs>
        <w:ind w:left="88" w:firstLine="992"/>
      </w:pPr>
      <w:rPr>
        <w:rFonts w:hint="default"/>
        <w:color w:val="auto"/>
        <w:kern w:val="1"/>
      </w:rPr>
    </w:lvl>
  </w:abstractNum>
  <w:abstractNum w:abstractNumId="30">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4FB100D"/>
    <w:multiLevelType w:val="hybridMultilevel"/>
    <w:tmpl w:val="E3DE7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3">
    <w:nsid w:val="5415669B"/>
    <w:multiLevelType w:val="hybridMultilevel"/>
    <w:tmpl w:val="754EBF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6">
    <w:nsid w:val="61832E1A"/>
    <w:multiLevelType w:val="hybridMultilevel"/>
    <w:tmpl w:val="B2A017EE"/>
    <w:lvl w:ilvl="0" w:tplc="B7F25F48">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6672B1C"/>
    <w:multiLevelType w:val="hybridMultilevel"/>
    <w:tmpl w:val="012C58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5F4F07"/>
    <w:multiLevelType w:val="hybridMultilevel"/>
    <w:tmpl w:val="FDFA1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3"/>
  </w:num>
  <w:num w:numId="2">
    <w:abstractNumId w:val="22"/>
  </w:num>
  <w:num w:numId="3">
    <w:abstractNumId w:val="36"/>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6"/>
  </w:num>
  <w:num w:numId="7">
    <w:abstractNumId w:val="15"/>
  </w:num>
  <w:num w:numId="8">
    <w:abstractNumId w:val="37"/>
  </w:num>
  <w:num w:numId="9">
    <w:abstractNumId w:val="25"/>
  </w:num>
  <w:num w:numId="10">
    <w:abstractNumId w:val="34"/>
  </w:num>
  <w:num w:numId="11">
    <w:abstractNumId w:val="23"/>
  </w:num>
  <w:num w:numId="12">
    <w:abstractNumId w:val="3"/>
  </w:num>
  <w:num w:numId="13">
    <w:abstractNumId w:val="4"/>
  </w:num>
  <w:num w:numId="14">
    <w:abstractNumId w:val="7"/>
  </w:num>
  <w:num w:numId="15">
    <w:abstractNumId w:val="8"/>
  </w:num>
  <w:num w:numId="16">
    <w:abstractNumId w:val="11"/>
  </w:num>
  <w:num w:numId="17">
    <w:abstractNumId w:val="13"/>
  </w:num>
  <w:num w:numId="18">
    <w:abstractNumId w:val="14"/>
  </w:num>
  <w:num w:numId="19">
    <w:abstractNumId w:val="35"/>
  </w:num>
  <w:num w:numId="20">
    <w:abstractNumId w:val="32"/>
  </w:num>
  <w:num w:numId="21">
    <w:abstractNumId w:val="38"/>
  </w:num>
  <w:num w:numId="22">
    <w:abstractNumId w:val="27"/>
  </w:num>
  <w:num w:numId="23">
    <w:abstractNumId w:val="10"/>
  </w:num>
  <w:num w:numId="24">
    <w:abstractNumId w:val="29"/>
  </w:num>
  <w:num w:numId="25">
    <w:abstractNumId w:val="5"/>
  </w:num>
  <w:num w:numId="26">
    <w:abstractNumId w:val="6"/>
  </w:num>
  <w:num w:numId="27">
    <w:abstractNumId w:val="40"/>
  </w:num>
  <w:num w:numId="28">
    <w:abstractNumId w:val="2"/>
  </w:num>
  <w:num w:numId="29">
    <w:abstractNumId w:val="9"/>
  </w:num>
  <w:num w:numId="30">
    <w:abstractNumId w:val="1"/>
  </w:num>
  <w:num w:numId="31">
    <w:abstractNumId w:val="12"/>
  </w:num>
  <w:num w:numId="32">
    <w:abstractNumId w:val="30"/>
  </w:num>
  <w:num w:numId="33">
    <w:abstractNumId w:val="24"/>
  </w:num>
  <w:num w:numId="34">
    <w:abstractNumId w:val="0"/>
  </w:num>
  <w:num w:numId="35">
    <w:abstractNumId w:val="39"/>
  </w:num>
  <w:num w:numId="36">
    <w:abstractNumId w:val="31"/>
  </w:num>
  <w:num w:numId="37">
    <w:abstractNumId w:val="19"/>
  </w:num>
  <w:num w:numId="38">
    <w:abstractNumId w:val="18"/>
  </w:num>
  <w:num w:numId="39">
    <w:abstractNumId w:val="26"/>
  </w:num>
  <w:num w:numId="40">
    <w:abstractNumId w:val="28"/>
  </w:num>
  <w:num w:numId="4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82670A"/>
    <w:rsid w:val="00001E32"/>
    <w:rsid w:val="0001545E"/>
    <w:rsid w:val="00026A38"/>
    <w:rsid w:val="0009592B"/>
    <w:rsid w:val="000F7EDD"/>
    <w:rsid w:val="00166269"/>
    <w:rsid w:val="00167C41"/>
    <w:rsid w:val="00194EA4"/>
    <w:rsid w:val="00235FE1"/>
    <w:rsid w:val="00296E12"/>
    <w:rsid w:val="0029799B"/>
    <w:rsid w:val="00412079"/>
    <w:rsid w:val="0045032E"/>
    <w:rsid w:val="00476AA8"/>
    <w:rsid w:val="00490618"/>
    <w:rsid w:val="004B7C1B"/>
    <w:rsid w:val="005F19C4"/>
    <w:rsid w:val="006837F0"/>
    <w:rsid w:val="007A2C0E"/>
    <w:rsid w:val="0082670A"/>
    <w:rsid w:val="008537A6"/>
    <w:rsid w:val="00900C27"/>
    <w:rsid w:val="00914807"/>
    <w:rsid w:val="00914C17"/>
    <w:rsid w:val="009D7157"/>
    <w:rsid w:val="00AB4472"/>
    <w:rsid w:val="00B34003"/>
    <w:rsid w:val="00B84B52"/>
    <w:rsid w:val="00BC47DF"/>
    <w:rsid w:val="00BF2E24"/>
    <w:rsid w:val="00BF64BA"/>
    <w:rsid w:val="00C24AA1"/>
    <w:rsid w:val="00CC6AD9"/>
    <w:rsid w:val="00D45DEA"/>
    <w:rsid w:val="00E37E93"/>
    <w:rsid w:val="00EA6088"/>
    <w:rsid w:val="00ED1D3A"/>
    <w:rsid w:val="00EF51F3"/>
    <w:rsid w:val="00F94E4E"/>
    <w:rsid w:val="00FB29B3"/>
    <w:rsid w:val="00FC280F"/>
    <w:rsid w:val="00FE00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9C4"/>
  </w:style>
  <w:style w:type="paragraph" w:styleId="1">
    <w:name w:val="heading 1"/>
    <w:basedOn w:val="a"/>
    <w:next w:val="a"/>
    <w:link w:val="10"/>
    <w:uiPriority w:val="9"/>
    <w:qFormat/>
    <w:rsid w:val="00900C27"/>
    <w:pPr>
      <w:keepNext/>
      <w:suppressAutoHyphens/>
      <w:spacing w:before="240" w:after="60"/>
      <w:outlineLvl w:val="0"/>
    </w:pPr>
    <w:rPr>
      <w:rFonts w:ascii="Cambria" w:eastAsia="Times New Roman" w:hAnsi="Cambria" w:cs="Times New Roman"/>
      <w:b/>
      <w:bCs/>
      <w:color w:val="00000A"/>
      <w:kern w:val="32"/>
      <w:sz w:val="32"/>
      <w:szCs w:val="32"/>
      <w:lang w:eastAsia="en-US"/>
    </w:rPr>
  </w:style>
  <w:style w:type="paragraph" w:styleId="2">
    <w:name w:val="heading 2"/>
    <w:basedOn w:val="a"/>
    <w:next w:val="a"/>
    <w:link w:val="20"/>
    <w:uiPriority w:val="9"/>
    <w:unhideWhenUsed/>
    <w:qFormat/>
    <w:rsid w:val="00900C27"/>
    <w:pPr>
      <w:keepNext/>
      <w:suppressAutoHyphens/>
      <w:spacing w:before="240" w:after="60"/>
      <w:outlineLvl w:val="1"/>
    </w:pPr>
    <w:rPr>
      <w:rFonts w:ascii="Cambria" w:eastAsia="Times New Roman" w:hAnsi="Cambria" w:cs="Times New Roman"/>
      <w:b/>
      <w:bCs/>
      <w:i/>
      <w:iCs/>
      <w:color w:val="00000A"/>
      <w:kern w:val="1"/>
      <w:sz w:val="28"/>
      <w:szCs w:val="28"/>
      <w:lang w:eastAsia="en-US"/>
    </w:rPr>
  </w:style>
  <w:style w:type="paragraph" w:styleId="3">
    <w:name w:val="heading 3"/>
    <w:basedOn w:val="a"/>
    <w:next w:val="a"/>
    <w:link w:val="31"/>
    <w:unhideWhenUsed/>
    <w:qFormat/>
    <w:rsid w:val="00AB4472"/>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0C27"/>
    <w:rPr>
      <w:rFonts w:ascii="Cambria" w:eastAsia="Times New Roman" w:hAnsi="Cambria" w:cs="Times New Roman"/>
      <w:b/>
      <w:bCs/>
      <w:color w:val="00000A"/>
      <w:kern w:val="32"/>
      <w:sz w:val="32"/>
      <w:szCs w:val="32"/>
      <w:lang w:eastAsia="en-US"/>
    </w:rPr>
  </w:style>
  <w:style w:type="character" w:customStyle="1" w:styleId="20">
    <w:name w:val="Заголовок 2 Знак"/>
    <w:basedOn w:val="a0"/>
    <w:link w:val="2"/>
    <w:uiPriority w:val="9"/>
    <w:rsid w:val="00900C27"/>
    <w:rPr>
      <w:rFonts w:ascii="Cambria" w:eastAsia="Times New Roman" w:hAnsi="Cambria" w:cs="Times New Roman"/>
      <w:b/>
      <w:bCs/>
      <w:i/>
      <w:iCs/>
      <w:color w:val="00000A"/>
      <w:kern w:val="1"/>
      <w:sz w:val="28"/>
      <w:szCs w:val="28"/>
      <w:lang w:eastAsia="en-US"/>
    </w:rPr>
  </w:style>
  <w:style w:type="character" w:customStyle="1" w:styleId="31">
    <w:name w:val="Заголовок 3 Знак1"/>
    <w:basedOn w:val="a0"/>
    <w:link w:val="3"/>
    <w:rsid w:val="00AB4472"/>
    <w:rPr>
      <w:rFonts w:ascii="Arial" w:eastAsiaTheme="majorEastAsia" w:hAnsi="Arial" w:cstheme="majorBidi"/>
      <w:b/>
      <w:bCs/>
      <w:i/>
      <w:kern w:val="1"/>
      <w:sz w:val="28"/>
      <w:lang w:eastAsia="en-US"/>
    </w:rPr>
  </w:style>
  <w:style w:type="table" w:styleId="a3">
    <w:name w:val="Table Grid"/>
    <w:basedOn w:val="a1"/>
    <w:uiPriority w:val="59"/>
    <w:rsid w:val="00826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2670A"/>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82670A"/>
    <w:rPr>
      <w:color w:val="0000FF" w:themeColor="hyperlink"/>
      <w:u w:val="single"/>
    </w:rPr>
  </w:style>
  <w:style w:type="paragraph" w:styleId="a5">
    <w:name w:val="List Paragraph"/>
    <w:basedOn w:val="a"/>
    <w:uiPriority w:val="34"/>
    <w:qFormat/>
    <w:rsid w:val="00EF51F3"/>
    <w:pPr>
      <w:ind w:left="720"/>
      <w:contextualSpacing/>
    </w:pPr>
  </w:style>
  <w:style w:type="paragraph" w:styleId="a6">
    <w:name w:val="Normal (Web)"/>
    <w:basedOn w:val="a"/>
    <w:uiPriority w:val="99"/>
    <w:rsid w:val="00AB4472"/>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p4">
    <w:name w:val="p4"/>
    <w:basedOn w:val="a"/>
    <w:rsid w:val="00AB4472"/>
    <w:pPr>
      <w:spacing w:before="100" w:beforeAutospacing="1" w:after="100" w:afterAutospacing="1" w:line="240" w:lineRule="auto"/>
    </w:pPr>
    <w:rPr>
      <w:rFonts w:ascii="Times New Roman" w:eastAsia="Calibri" w:hAnsi="Times New Roman" w:cs="Times New Roman"/>
      <w:sz w:val="24"/>
      <w:szCs w:val="24"/>
    </w:rPr>
  </w:style>
  <w:style w:type="character" w:customStyle="1" w:styleId="30">
    <w:name w:val="Заголовок 3 Знак"/>
    <w:basedOn w:val="a0"/>
    <w:uiPriority w:val="9"/>
    <w:semiHidden/>
    <w:rsid w:val="00AB4472"/>
    <w:rPr>
      <w:rFonts w:asciiTheme="majorHAnsi" w:eastAsiaTheme="majorEastAsia" w:hAnsiTheme="majorHAnsi" w:cstheme="majorBidi"/>
      <w:b/>
      <w:bCs/>
      <w:color w:val="4F81BD" w:themeColor="accent1"/>
    </w:rPr>
  </w:style>
  <w:style w:type="character" w:styleId="a7">
    <w:name w:val="footnote reference"/>
    <w:basedOn w:val="a0"/>
    <w:uiPriority w:val="99"/>
    <w:rsid w:val="00AB4472"/>
    <w:rPr>
      <w:vertAlign w:val="superscript"/>
    </w:rPr>
  </w:style>
  <w:style w:type="paragraph" w:styleId="a8">
    <w:name w:val="footnote text"/>
    <w:aliases w:val="Body Text Indent,Основной текст с отступом1,Основной текст с отступом11,Знак1,Body Text Indent1"/>
    <w:basedOn w:val="a"/>
    <w:link w:val="11"/>
    <w:rsid w:val="00AB4472"/>
    <w:pPr>
      <w:spacing w:after="0" w:line="240" w:lineRule="auto"/>
    </w:pPr>
    <w:rPr>
      <w:rFonts w:ascii="Calibri" w:eastAsia="Arial Unicode MS" w:hAnsi="Calibri" w:cs="Calibri"/>
      <w:color w:val="00000A"/>
      <w:kern w:val="1"/>
      <w:sz w:val="24"/>
      <w:szCs w:val="24"/>
    </w:rPr>
  </w:style>
  <w:style w:type="character" w:customStyle="1" w:styleId="11">
    <w:name w:val="Текст сноски Знак1"/>
    <w:aliases w:val="Body Text Indent Знак1,Основной текст с отступом1 Знак1,Основной текст с отступом11 Знак1,Знак1 Знак1,Body Text Indent1 Знак1"/>
    <w:basedOn w:val="a0"/>
    <w:link w:val="a8"/>
    <w:uiPriority w:val="99"/>
    <w:rsid w:val="00AB4472"/>
    <w:rPr>
      <w:rFonts w:ascii="Calibri" w:eastAsia="Arial Unicode MS" w:hAnsi="Calibri" w:cs="Calibri"/>
      <w:color w:val="00000A"/>
      <w:kern w:val="1"/>
      <w:sz w:val="24"/>
      <w:szCs w:val="24"/>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
    <w:basedOn w:val="a0"/>
    <w:rsid w:val="00AB4472"/>
    <w:rPr>
      <w:sz w:val="20"/>
      <w:szCs w:val="20"/>
    </w:rPr>
  </w:style>
  <w:style w:type="paragraph" w:customStyle="1" w:styleId="14TexstOSNOVA1012">
    <w:name w:val="14TexstOSNOVA_10/12"/>
    <w:basedOn w:val="a"/>
    <w:uiPriority w:val="99"/>
    <w:rsid w:val="00AB4472"/>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customStyle="1" w:styleId="aa">
    <w:name w:val="Символ сноски"/>
    <w:rsid w:val="00AB4472"/>
    <w:rPr>
      <w:vertAlign w:val="superscript"/>
    </w:rPr>
  </w:style>
  <w:style w:type="paragraph" w:customStyle="1" w:styleId="ab">
    <w:name w:val="Основной"/>
    <w:basedOn w:val="a"/>
    <w:link w:val="ac"/>
    <w:rsid w:val="00AB4472"/>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character" w:customStyle="1" w:styleId="ac">
    <w:name w:val="Основной Знак"/>
    <w:link w:val="ab"/>
    <w:rsid w:val="00900C27"/>
    <w:rPr>
      <w:rFonts w:ascii="NewtonCSanPin" w:eastAsia="Times New Roman" w:hAnsi="NewtonCSanPin" w:cs="NewtonCSanPin"/>
      <w:color w:val="000000"/>
      <w:sz w:val="21"/>
      <w:szCs w:val="21"/>
    </w:rPr>
  </w:style>
  <w:style w:type="paragraph" w:customStyle="1" w:styleId="ad">
    <w:name w:val="Буллит"/>
    <w:basedOn w:val="ab"/>
    <w:rsid w:val="00AB4472"/>
    <w:pPr>
      <w:ind w:firstLine="244"/>
    </w:pPr>
  </w:style>
  <w:style w:type="paragraph" w:styleId="21">
    <w:name w:val="Body Text Indent 2"/>
    <w:basedOn w:val="a"/>
    <w:link w:val="210"/>
    <w:uiPriority w:val="99"/>
    <w:unhideWhenUsed/>
    <w:rsid w:val="00AB4472"/>
    <w:pPr>
      <w:spacing w:after="120" w:line="480" w:lineRule="auto"/>
      <w:ind w:left="283"/>
    </w:pPr>
    <w:rPr>
      <w:rFonts w:eastAsiaTheme="minorHAnsi"/>
      <w:lang w:eastAsia="en-US"/>
    </w:rPr>
  </w:style>
  <w:style w:type="character" w:customStyle="1" w:styleId="210">
    <w:name w:val="Основной текст с отступом 2 Знак1"/>
    <w:basedOn w:val="a0"/>
    <w:link w:val="21"/>
    <w:uiPriority w:val="99"/>
    <w:rsid w:val="00AB4472"/>
    <w:rPr>
      <w:rFonts w:eastAsiaTheme="minorHAnsi"/>
      <w:lang w:eastAsia="en-US"/>
    </w:rPr>
  </w:style>
  <w:style w:type="character" w:customStyle="1" w:styleId="22">
    <w:name w:val="Основной текст с отступом 2 Знак"/>
    <w:basedOn w:val="a0"/>
    <w:uiPriority w:val="99"/>
    <w:semiHidden/>
    <w:rsid w:val="00AB4472"/>
  </w:style>
  <w:style w:type="paragraph" w:customStyle="1" w:styleId="32">
    <w:name w:val="Заг 3"/>
    <w:rsid w:val="00AB4472"/>
    <w:pPr>
      <w:widowControl w:val="0"/>
      <w:suppressAutoHyphens/>
    </w:pPr>
    <w:rPr>
      <w:rFonts w:ascii="Calibri" w:eastAsia="DejaVu Sans" w:hAnsi="Calibri" w:cs="font220"/>
      <w:kern w:val="1"/>
      <w:lang w:eastAsia="ar-SA"/>
    </w:rPr>
  </w:style>
  <w:style w:type="paragraph" w:customStyle="1" w:styleId="12">
    <w:name w:val="Абзац списка1"/>
    <w:basedOn w:val="a"/>
    <w:rsid w:val="00900C2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900C2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e">
    <w:name w:val="Абзац"/>
    <w:basedOn w:val="a"/>
    <w:rsid w:val="00900C27"/>
    <w:pPr>
      <w:spacing w:after="0" w:line="312" w:lineRule="auto"/>
      <w:ind w:firstLine="567"/>
      <w:jc w:val="both"/>
    </w:pPr>
    <w:rPr>
      <w:rFonts w:ascii="Times New Roman" w:eastAsia="Times New Roman" w:hAnsi="Times New Roman" w:cs="Times New Roman"/>
      <w:sz w:val="24"/>
      <w:szCs w:val="20"/>
    </w:rPr>
  </w:style>
  <w:style w:type="character" w:customStyle="1" w:styleId="13">
    <w:name w:val="Знак сноски1"/>
    <w:rsid w:val="00900C27"/>
    <w:rPr>
      <w:vertAlign w:val="superscript"/>
    </w:rPr>
  </w:style>
  <w:style w:type="paragraph" w:styleId="af">
    <w:name w:val="Body Text Indent"/>
    <w:aliases w:val=" Знак"/>
    <w:basedOn w:val="a"/>
    <w:link w:val="af0"/>
    <w:rsid w:val="00900C27"/>
    <w:pPr>
      <w:spacing w:after="0" w:line="240" w:lineRule="auto"/>
      <w:ind w:firstLine="340"/>
    </w:pPr>
    <w:rPr>
      <w:rFonts w:ascii="Calibri" w:eastAsia="Arial Unicode MS" w:hAnsi="Calibri" w:cs="Calibri"/>
      <w:color w:val="00000A"/>
      <w:kern w:val="1"/>
      <w:sz w:val="24"/>
      <w:szCs w:val="24"/>
    </w:rPr>
  </w:style>
  <w:style w:type="character" w:customStyle="1" w:styleId="af0">
    <w:name w:val="Основной текст с отступом Знак"/>
    <w:aliases w:val=" Знак Знак"/>
    <w:basedOn w:val="a0"/>
    <w:link w:val="af"/>
    <w:rsid w:val="00900C27"/>
    <w:rPr>
      <w:rFonts w:ascii="Calibri" w:eastAsia="Arial Unicode MS" w:hAnsi="Calibri" w:cs="Calibri"/>
      <w:color w:val="00000A"/>
      <w:kern w:val="1"/>
      <w:sz w:val="24"/>
      <w:szCs w:val="24"/>
    </w:rPr>
  </w:style>
  <w:style w:type="character" w:customStyle="1" w:styleId="dash041e0431044b0447043d044b0439char1">
    <w:name w:val="dash041e_0431_044b_0447_043d_044b_0439__char1"/>
    <w:rsid w:val="00900C27"/>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900C27"/>
    <w:pPr>
      <w:spacing w:before="100" w:beforeAutospacing="1" w:after="0" w:line="240" w:lineRule="auto"/>
    </w:pPr>
    <w:rPr>
      <w:rFonts w:ascii="Times New Roman" w:eastAsia="Times New Roman" w:hAnsi="Times New Roman" w:cs="Times New Roman"/>
      <w:color w:val="000000"/>
      <w:sz w:val="24"/>
      <w:szCs w:val="24"/>
    </w:rPr>
  </w:style>
  <w:style w:type="paragraph" w:styleId="23">
    <w:name w:val="Body Text 2"/>
    <w:basedOn w:val="a"/>
    <w:link w:val="24"/>
    <w:rsid w:val="00900C2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900C27"/>
    <w:rPr>
      <w:rFonts w:ascii="Times New Roman" w:eastAsia="Times New Roman" w:hAnsi="Times New Roman" w:cs="Times New Roman"/>
      <w:sz w:val="24"/>
      <w:szCs w:val="24"/>
    </w:rPr>
  </w:style>
  <w:style w:type="paragraph" w:styleId="af1">
    <w:name w:val="TOC Heading"/>
    <w:basedOn w:val="1"/>
    <w:next w:val="a"/>
    <w:uiPriority w:val="39"/>
    <w:semiHidden/>
    <w:unhideWhenUsed/>
    <w:qFormat/>
    <w:rsid w:val="00900C27"/>
    <w:pPr>
      <w:keepLines/>
      <w:suppressAutoHyphens w:val="0"/>
      <w:spacing w:before="480" w:after="0"/>
      <w:outlineLvl w:val="9"/>
    </w:pPr>
    <w:rPr>
      <w:color w:val="365F91"/>
      <w:kern w:val="0"/>
      <w:sz w:val="28"/>
      <w:szCs w:val="28"/>
    </w:rPr>
  </w:style>
  <w:style w:type="paragraph" w:styleId="14">
    <w:name w:val="toc 1"/>
    <w:basedOn w:val="a"/>
    <w:next w:val="a"/>
    <w:autoRedefine/>
    <w:uiPriority w:val="39"/>
    <w:unhideWhenUsed/>
    <w:rsid w:val="00900C27"/>
    <w:pPr>
      <w:suppressAutoHyphens/>
    </w:pPr>
    <w:rPr>
      <w:rFonts w:ascii="Calibri" w:eastAsia="Arial Unicode MS" w:hAnsi="Calibri" w:cs="Calibri"/>
      <w:color w:val="00000A"/>
      <w:kern w:val="1"/>
      <w:lang w:eastAsia="en-US"/>
    </w:rPr>
  </w:style>
  <w:style w:type="paragraph" w:styleId="33">
    <w:name w:val="toc 3"/>
    <w:basedOn w:val="a"/>
    <w:next w:val="a"/>
    <w:autoRedefine/>
    <w:uiPriority w:val="39"/>
    <w:unhideWhenUsed/>
    <w:rsid w:val="00900C27"/>
    <w:pPr>
      <w:tabs>
        <w:tab w:val="right" w:leader="dot" w:pos="9628"/>
      </w:tabs>
      <w:suppressAutoHyphens/>
      <w:ind w:left="426"/>
    </w:pPr>
    <w:rPr>
      <w:rFonts w:ascii="Calibri" w:eastAsia="Arial Unicode MS" w:hAnsi="Calibri" w:cs="Calibri"/>
      <w:color w:val="00000A"/>
      <w:kern w:val="1"/>
      <w:lang w:eastAsia="en-US"/>
    </w:rPr>
  </w:style>
  <w:style w:type="paragraph" w:styleId="25">
    <w:name w:val="toc 2"/>
    <w:basedOn w:val="a"/>
    <w:next w:val="a"/>
    <w:autoRedefine/>
    <w:uiPriority w:val="39"/>
    <w:unhideWhenUsed/>
    <w:rsid w:val="00900C27"/>
    <w:pPr>
      <w:suppressAutoHyphens/>
      <w:ind w:left="220"/>
    </w:pPr>
    <w:rPr>
      <w:rFonts w:ascii="Calibri" w:eastAsia="Arial Unicode MS" w:hAnsi="Calibri" w:cs="Calibri"/>
      <w:color w:val="00000A"/>
      <w:kern w:val="1"/>
      <w:lang w:eastAsia="en-US"/>
    </w:rPr>
  </w:style>
  <w:style w:type="character" w:customStyle="1" w:styleId="s1">
    <w:name w:val="s1"/>
    <w:rsid w:val="00900C27"/>
  </w:style>
  <w:style w:type="paragraph" w:customStyle="1" w:styleId="18TexstSPISOK1">
    <w:name w:val="18TexstSPISOK_1"/>
    <w:aliases w:val="1"/>
    <w:basedOn w:val="a"/>
    <w:rsid w:val="00900C27"/>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paragraph" w:styleId="af2">
    <w:name w:val="Body Text"/>
    <w:basedOn w:val="a"/>
    <w:link w:val="af3"/>
    <w:uiPriority w:val="99"/>
    <w:semiHidden/>
    <w:unhideWhenUsed/>
    <w:rsid w:val="00900C27"/>
    <w:pPr>
      <w:suppressAutoHyphens/>
      <w:spacing w:after="120"/>
    </w:pPr>
    <w:rPr>
      <w:rFonts w:ascii="Calibri" w:eastAsia="Arial Unicode MS" w:hAnsi="Calibri" w:cs="Times New Roman"/>
      <w:color w:val="00000A"/>
      <w:kern w:val="1"/>
      <w:lang w:eastAsia="en-US"/>
    </w:rPr>
  </w:style>
  <w:style w:type="character" w:customStyle="1" w:styleId="af3">
    <w:name w:val="Основной текст Знак"/>
    <w:basedOn w:val="a0"/>
    <w:link w:val="af2"/>
    <w:uiPriority w:val="99"/>
    <w:semiHidden/>
    <w:rsid w:val="00900C27"/>
    <w:rPr>
      <w:rFonts w:ascii="Calibri" w:eastAsia="Arial Unicode MS" w:hAnsi="Calibri" w:cs="Times New Roman"/>
      <w:color w:val="00000A"/>
      <w:kern w:val="1"/>
      <w:lang w:eastAsia="en-US"/>
    </w:rPr>
  </w:style>
  <w:style w:type="character" w:customStyle="1" w:styleId="15">
    <w:name w:val="Сноска1"/>
    <w:rsid w:val="00900C27"/>
    <w:rPr>
      <w:rFonts w:ascii="Times New Roman" w:hAnsi="Times New Roman" w:cs="Times New Roman"/>
      <w:vertAlign w:val="superscript"/>
    </w:rPr>
  </w:style>
  <w:style w:type="paragraph" w:customStyle="1" w:styleId="4">
    <w:name w:val="Заг 4"/>
    <w:basedOn w:val="32"/>
    <w:rsid w:val="00900C27"/>
    <w:pPr>
      <w:keepNext/>
      <w:widowControl/>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i/>
      <w:iCs/>
      <w:color w:val="000000"/>
      <w:kern w:val="0"/>
      <w:sz w:val="23"/>
      <w:szCs w:val="23"/>
      <w:lang w:eastAsia="ru-RU"/>
    </w:rPr>
  </w:style>
  <w:style w:type="paragraph" w:customStyle="1" w:styleId="af4">
    <w:name w:val="Сноска"/>
    <w:basedOn w:val="ab"/>
    <w:rsid w:val="00900C27"/>
    <w:pPr>
      <w:spacing w:line="174" w:lineRule="atLeast"/>
    </w:pPr>
    <w:rPr>
      <w:rFonts w:cs="Times New Roman"/>
      <w:sz w:val="17"/>
      <w:szCs w:val="17"/>
      <w:lang w:eastAsia="en-US"/>
    </w:rPr>
  </w:style>
  <w:style w:type="paragraph" w:customStyle="1" w:styleId="af5">
    <w:name w:val="Подзаг"/>
    <w:basedOn w:val="ab"/>
    <w:rsid w:val="00900C27"/>
    <w:pPr>
      <w:spacing w:before="113" w:after="28"/>
      <w:jc w:val="center"/>
    </w:pPr>
    <w:rPr>
      <w:rFonts w:cs="Times New Roman"/>
      <w:b/>
      <w:bCs/>
      <w:i/>
      <w:iCs/>
      <w:lang w:eastAsia="en-US"/>
    </w:rPr>
  </w:style>
  <w:style w:type="character" w:customStyle="1" w:styleId="c12">
    <w:name w:val="c12"/>
    <w:basedOn w:val="a0"/>
    <w:rsid w:val="00900C27"/>
  </w:style>
  <w:style w:type="paragraph" w:customStyle="1" w:styleId="c11">
    <w:name w:val="c11"/>
    <w:basedOn w:val="a"/>
    <w:rsid w:val="00900C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Без интервала1"/>
    <w:rsid w:val="00900C27"/>
    <w:pPr>
      <w:spacing w:after="0" w:line="240" w:lineRule="auto"/>
    </w:pPr>
    <w:rPr>
      <w:rFonts w:ascii="Calibri" w:eastAsia="Times New Roman" w:hAnsi="Calibri" w:cs="Calibri"/>
      <w:lang w:eastAsia="en-US"/>
    </w:rPr>
  </w:style>
  <w:style w:type="character" w:customStyle="1" w:styleId="blk">
    <w:name w:val="blk"/>
    <w:basedOn w:val="a0"/>
    <w:rsid w:val="00900C27"/>
  </w:style>
  <w:style w:type="paragraph" w:styleId="af6">
    <w:name w:val="header"/>
    <w:basedOn w:val="a"/>
    <w:link w:val="af7"/>
    <w:uiPriority w:val="99"/>
    <w:unhideWhenUsed/>
    <w:rsid w:val="00900C27"/>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7">
    <w:name w:val="Верхний колонтитул Знак"/>
    <w:basedOn w:val="a0"/>
    <w:link w:val="af6"/>
    <w:uiPriority w:val="99"/>
    <w:rsid w:val="00900C27"/>
    <w:rPr>
      <w:rFonts w:ascii="Calibri" w:eastAsia="Arial Unicode MS" w:hAnsi="Calibri" w:cs="Times New Roman"/>
      <w:color w:val="00000A"/>
      <w:kern w:val="1"/>
      <w:lang w:eastAsia="en-US"/>
    </w:rPr>
  </w:style>
  <w:style w:type="paragraph" w:styleId="af8">
    <w:name w:val="footer"/>
    <w:basedOn w:val="a"/>
    <w:link w:val="af9"/>
    <w:uiPriority w:val="99"/>
    <w:unhideWhenUsed/>
    <w:rsid w:val="00900C27"/>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9">
    <w:name w:val="Нижний колонтитул Знак"/>
    <w:basedOn w:val="a0"/>
    <w:link w:val="af8"/>
    <w:uiPriority w:val="99"/>
    <w:rsid w:val="00900C27"/>
    <w:rPr>
      <w:rFonts w:ascii="Calibri" w:eastAsia="Arial Unicode MS" w:hAnsi="Calibri" w:cs="Times New Roman"/>
      <w:color w:val="00000A"/>
      <w:kern w:val="1"/>
      <w:lang w:eastAsia="en-US"/>
    </w:rPr>
  </w:style>
  <w:style w:type="paragraph" w:styleId="afa">
    <w:name w:val="Balloon Text"/>
    <w:basedOn w:val="a"/>
    <w:link w:val="afb"/>
    <w:uiPriority w:val="99"/>
    <w:semiHidden/>
    <w:unhideWhenUsed/>
    <w:rsid w:val="00900C27"/>
    <w:pPr>
      <w:suppressAutoHyphens/>
      <w:spacing w:after="0" w:line="240" w:lineRule="auto"/>
    </w:pPr>
    <w:rPr>
      <w:rFonts w:ascii="Segoe UI" w:eastAsia="Arial Unicode MS" w:hAnsi="Segoe UI" w:cs="Times New Roman"/>
      <w:color w:val="00000A"/>
      <w:kern w:val="1"/>
      <w:sz w:val="18"/>
      <w:szCs w:val="18"/>
      <w:lang w:eastAsia="en-US"/>
    </w:rPr>
  </w:style>
  <w:style w:type="character" w:customStyle="1" w:styleId="afb">
    <w:name w:val="Текст выноски Знак"/>
    <w:basedOn w:val="a0"/>
    <w:link w:val="afa"/>
    <w:uiPriority w:val="99"/>
    <w:semiHidden/>
    <w:rsid w:val="00900C27"/>
    <w:rPr>
      <w:rFonts w:ascii="Segoe UI" w:eastAsia="Arial Unicode MS" w:hAnsi="Segoe UI" w:cs="Times New Roman"/>
      <w:color w:val="00000A"/>
      <w:kern w:val="1"/>
      <w:sz w:val="18"/>
      <w:szCs w:val="18"/>
      <w:lang w:eastAsia="en-US"/>
    </w:rPr>
  </w:style>
  <w:style w:type="paragraph" w:customStyle="1" w:styleId="09PodZAG">
    <w:name w:val="09PodZAG_п/ж"/>
    <w:basedOn w:val="a"/>
    <w:uiPriority w:val="99"/>
    <w:rsid w:val="00900C27"/>
    <w:pPr>
      <w:autoSpaceDE w:val="0"/>
      <w:autoSpaceDN w:val="0"/>
      <w:adjustRightInd w:val="0"/>
      <w:spacing w:after="113" w:line="240" w:lineRule="atLeast"/>
      <w:jc w:val="center"/>
      <w:textAlignment w:val="center"/>
    </w:pPr>
    <w:rPr>
      <w:rFonts w:ascii="FuturisC" w:eastAsia="Times New Roman" w:hAnsi="FuturisC" w:cs="FuturisC"/>
      <w:b/>
      <w:bCs/>
      <w:caps/>
      <w:color w:val="000000"/>
    </w:rPr>
  </w:style>
  <w:style w:type="paragraph" w:styleId="afc">
    <w:name w:val="No Spacing"/>
    <w:aliases w:val="основа"/>
    <w:uiPriority w:val="1"/>
    <w:qFormat/>
    <w:rsid w:val="00900C27"/>
    <w:pPr>
      <w:spacing w:after="0" w:line="240" w:lineRule="auto"/>
    </w:pPr>
    <w:rPr>
      <w:rFonts w:ascii="Calibri" w:eastAsia="Calibri" w:hAnsi="Calibri" w:cs="Times New Roman"/>
      <w:lang w:eastAsia="en-US"/>
    </w:rPr>
  </w:style>
  <w:style w:type="paragraph" w:customStyle="1" w:styleId="afd">
    <w:name w:val="А ОСН ТЕКСТ"/>
    <w:basedOn w:val="a"/>
    <w:link w:val="afe"/>
    <w:rsid w:val="00900C27"/>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e">
    <w:name w:val="А ОСН ТЕКСТ Знак"/>
    <w:link w:val="afd"/>
    <w:rsid w:val="00900C27"/>
    <w:rPr>
      <w:rFonts w:ascii="Times New Roman" w:eastAsia="Arial Unicode MS" w:hAnsi="Times New Roman" w:cs="Times New Roman"/>
      <w:caps/>
      <w:color w:val="000000"/>
      <w:kern w:val="1"/>
      <w:sz w:val="28"/>
      <w:szCs w:val="28"/>
      <w:lang w:eastAsia="en-US"/>
    </w:rPr>
  </w:style>
  <w:style w:type="paragraph" w:customStyle="1" w:styleId="Standard">
    <w:name w:val="Standard"/>
    <w:link w:val="Standard1"/>
    <w:uiPriority w:val="99"/>
    <w:rsid w:val="00900C27"/>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900C27"/>
    <w:rPr>
      <w:rFonts w:ascii="Arial" w:eastAsia="SimSun" w:hAnsi="Arial" w:cs="Mangal"/>
      <w:kern w:val="3"/>
      <w:sz w:val="24"/>
      <w:szCs w:val="24"/>
      <w:lang w:eastAsia="zh-CN" w:bidi="hi-IN"/>
    </w:rPr>
  </w:style>
  <w:style w:type="paragraph" w:customStyle="1" w:styleId="Footnote">
    <w:name w:val="Footnote"/>
    <w:basedOn w:val="Standard"/>
    <w:rsid w:val="00900C27"/>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900C27"/>
    <w:rPr>
      <w:vertAlign w:val="superscript"/>
    </w:rPr>
  </w:style>
  <w:style w:type="paragraph" w:customStyle="1" w:styleId="aff">
    <w:name w:val="Знак"/>
    <w:basedOn w:val="a"/>
    <w:rsid w:val="00900C27"/>
    <w:pPr>
      <w:spacing w:after="160" w:line="240" w:lineRule="exact"/>
    </w:pPr>
    <w:rPr>
      <w:rFonts w:ascii="Verdana" w:eastAsia="Times New Roman" w:hAnsi="Verdana" w:cs="Times New Roman"/>
      <w:sz w:val="20"/>
      <w:szCs w:val="20"/>
      <w:lang w:val="en-US" w:eastAsia="en-US"/>
    </w:rPr>
  </w:style>
  <w:style w:type="character" w:customStyle="1" w:styleId="17">
    <w:name w:val="Основной текст + Курсив1"/>
    <w:rsid w:val="00900C27"/>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900C27"/>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rPr>
  </w:style>
  <w:style w:type="character" w:customStyle="1" w:styleId="aff0">
    <w:name w:val="Сноска_"/>
    <w:rsid w:val="00900C27"/>
    <w:rPr>
      <w:sz w:val="16"/>
      <w:szCs w:val="16"/>
      <w:lang w:bidi="ar-SA"/>
    </w:rPr>
  </w:style>
  <w:style w:type="character" w:customStyle="1" w:styleId="211">
    <w:name w:val="Основной текст + Полужирный21"/>
    <w:rsid w:val="00900C27"/>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900C27"/>
    <w:rPr>
      <w:rFonts w:ascii="Times New Roman" w:hAnsi="Times New Roman" w:cs="Times New Roman"/>
      <w:b/>
      <w:bCs/>
      <w:i/>
      <w:iCs/>
      <w:spacing w:val="0"/>
      <w:sz w:val="22"/>
      <w:szCs w:val="22"/>
      <w:lang w:bidi="ar-SA"/>
    </w:rPr>
  </w:style>
  <w:style w:type="character" w:customStyle="1" w:styleId="34">
    <w:name w:val="Основной текст + Курсив3"/>
    <w:rsid w:val="00900C27"/>
    <w:rPr>
      <w:rFonts w:ascii="Times New Roman" w:hAnsi="Times New Roman" w:cs="Times New Roman"/>
      <w:i/>
      <w:iCs/>
      <w:spacing w:val="0"/>
      <w:sz w:val="22"/>
      <w:szCs w:val="22"/>
      <w:lang w:bidi="ar-SA"/>
    </w:rPr>
  </w:style>
  <w:style w:type="character" w:customStyle="1" w:styleId="110">
    <w:name w:val="Основной текст (11) + Не курсив"/>
    <w:rsid w:val="00900C27"/>
    <w:rPr>
      <w:rFonts w:ascii="Times New Roman" w:hAnsi="Times New Roman" w:cs="Times New Roman"/>
      <w:b/>
      <w:bCs/>
      <w:i/>
      <w:iCs/>
      <w:spacing w:val="0"/>
      <w:sz w:val="22"/>
      <w:szCs w:val="22"/>
      <w:lang w:bidi="ar-SA"/>
    </w:rPr>
  </w:style>
  <w:style w:type="character" w:customStyle="1" w:styleId="1116">
    <w:name w:val="Основной текст (11)16"/>
    <w:rsid w:val="00900C27"/>
    <w:rPr>
      <w:rFonts w:ascii="Times New Roman" w:hAnsi="Times New Roman" w:cs="Times New Roman"/>
      <w:b/>
      <w:bCs/>
      <w:i/>
      <w:iCs/>
      <w:spacing w:val="0"/>
      <w:sz w:val="22"/>
      <w:szCs w:val="22"/>
      <w:lang w:bidi="ar-SA"/>
    </w:rPr>
  </w:style>
  <w:style w:type="paragraph" w:customStyle="1" w:styleId="27">
    <w:name w:val="Абзац списка2"/>
    <w:basedOn w:val="a"/>
    <w:rsid w:val="00900C2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WW-12">
    <w:name w:val="WW-????????12"/>
    <w:basedOn w:val="a"/>
    <w:uiPriority w:val="99"/>
    <w:rsid w:val="00900C27"/>
    <w:pPr>
      <w:widowControl w:val="0"/>
      <w:suppressAutoHyphens/>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kern w:val="1"/>
      <w:sz w:val="21"/>
      <w:szCs w:val="20"/>
    </w:rPr>
  </w:style>
  <w:style w:type="paragraph" w:customStyle="1" w:styleId="aff1">
    <w:name w:val="??????"/>
    <w:basedOn w:val="WW-12"/>
    <w:uiPriority w:val="99"/>
    <w:rsid w:val="00900C27"/>
    <w:pPr>
      <w:ind w:firstLine="244"/>
    </w:pPr>
  </w:style>
  <w:style w:type="character" w:customStyle="1" w:styleId="Standard0">
    <w:name w:val="Standard Знак"/>
    <w:rsid w:val="00900C27"/>
    <w:rPr>
      <w:rFonts w:ascii="Times New Roman" w:hAnsi="Times New Roman"/>
      <w:kern w:val="3"/>
      <w:sz w:val="24"/>
      <w:szCs w:val="24"/>
      <w:lang w:bidi="ar-SA"/>
    </w:rPr>
  </w:style>
  <w:style w:type="paragraph" w:customStyle="1" w:styleId="28">
    <w:name w:val="Без интервала2"/>
    <w:rsid w:val="00900C27"/>
    <w:pPr>
      <w:spacing w:after="0" w:line="240" w:lineRule="auto"/>
    </w:pPr>
    <w:rPr>
      <w:rFonts w:ascii="Calibri" w:eastAsia="Times New Roman" w:hAnsi="Calibri" w:cs="Calibri"/>
      <w:lang w:eastAsia="en-US"/>
    </w:rPr>
  </w:style>
  <w:style w:type="character" w:customStyle="1" w:styleId="35">
    <w:name w:val="Основной текст + Полужирный3"/>
    <w:aliases w:val="Курсив7"/>
    <w:rsid w:val="00900C27"/>
    <w:rPr>
      <w:rFonts w:ascii="Times New Roman" w:hAnsi="Times New Roman" w:cs="Times New Roman"/>
      <w:b/>
      <w:bCs/>
      <w:i/>
      <w:iCs/>
      <w:spacing w:val="0"/>
      <w:sz w:val="22"/>
      <w:szCs w:val="22"/>
      <w:lang w:bidi="ar-SA"/>
    </w:rPr>
  </w:style>
  <w:style w:type="character" w:customStyle="1" w:styleId="527">
    <w:name w:val="Заголовок №527"/>
    <w:rsid w:val="00900C27"/>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900C27"/>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900C27"/>
  </w:style>
  <w:style w:type="character" w:styleId="aff2">
    <w:name w:val="Emphasis"/>
    <w:basedOn w:val="a0"/>
    <w:uiPriority w:val="20"/>
    <w:qFormat/>
    <w:rsid w:val="00900C27"/>
    <w:rPr>
      <w:i/>
      <w:iCs/>
    </w:rPr>
  </w:style>
  <w:style w:type="paragraph" w:customStyle="1" w:styleId="212">
    <w:name w:val="Средняя сетка 21"/>
    <w:basedOn w:val="a"/>
    <w:uiPriority w:val="1"/>
    <w:qFormat/>
    <w:rsid w:val="00900C27"/>
    <w:pPr>
      <w:spacing w:after="0" w:line="360" w:lineRule="auto"/>
      <w:ind w:firstLine="680"/>
      <w:contextualSpacing/>
      <w:jc w:val="both"/>
      <w:outlineLvl w:val="1"/>
    </w:pPr>
    <w:rPr>
      <w:rFonts w:ascii="Times New Roman" w:eastAsia="Times New Roman" w:hAnsi="Times New Roman" w:cs="Times New Roman"/>
      <w:sz w:val="28"/>
      <w:szCs w:val="24"/>
    </w:rPr>
  </w:style>
  <w:style w:type="paragraph" w:styleId="aff3">
    <w:name w:val="Title"/>
    <w:basedOn w:val="a"/>
    <w:next w:val="a"/>
    <w:link w:val="aff4"/>
    <w:uiPriority w:val="99"/>
    <w:qFormat/>
    <w:rsid w:val="00900C27"/>
    <w:pPr>
      <w:spacing w:before="240" w:after="60" w:line="240" w:lineRule="auto"/>
      <w:jc w:val="center"/>
      <w:outlineLvl w:val="0"/>
    </w:pPr>
    <w:rPr>
      <w:rFonts w:ascii="Cambria" w:eastAsia="Calibri" w:hAnsi="Cambria" w:cs="Times New Roman"/>
      <w:b/>
      <w:bCs/>
      <w:kern w:val="28"/>
      <w:sz w:val="32"/>
      <w:szCs w:val="32"/>
    </w:rPr>
  </w:style>
  <w:style w:type="character" w:customStyle="1" w:styleId="aff4">
    <w:name w:val="Название Знак"/>
    <w:basedOn w:val="a0"/>
    <w:link w:val="aff3"/>
    <w:uiPriority w:val="99"/>
    <w:rsid w:val="00900C27"/>
    <w:rPr>
      <w:rFonts w:ascii="Cambria" w:eastAsia="Calibri"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121</Pages>
  <Words>34663</Words>
  <Characters>197582</Characters>
  <Application>Microsoft Office Word</Application>
  <DocSecurity>0</DocSecurity>
  <Lines>1646</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User1</cp:lastModifiedBy>
  <cp:revision>2</cp:revision>
  <cp:lastPrinted>2016-08-01T07:11:00Z</cp:lastPrinted>
  <dcterms:created xsi:type="dcterms:W3CDTF">2021-07-29T06:46:00Z</dcterms:created>
  <dcterms:modified xsi:type="dcterms:W3CDTF">2021-07-29T06:46:00Z</dcterms:modified>
</cp:coreProperties>
</file>